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59E26" w14:textId="4874AA9C" w:rsidR="00253692" w:rsidRDefault="00253692" w:rsidP="00CE4B49">
      <w:pPr>
        <w:pStyle w:val="berschrift1"/>
      </w:pPr>
      <w:r>
        <w:rPr>
          <w:noProof/>
        </w:rPr>
        <w:drawing>
          <wp:inline distT="0" distB="0" distL="0" distR="0" wp14:anchorId="3EC1F0BF" wp14:editId="5B69525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70E2E5" w14:textId="56F7F883" w:rsidR="00493B65" w:rsidRDefault="007166CE" w:rsidP="00CE4B49">
      <w:pPr>
        <w:pStyle w:val="berschrift1"/>
      </w:pPr>
      <w:r>
        <w:br w:type="page"/>
      </w:r>
      <w:r w:rsidR="00493B65">
        <w:lastRenderedPageBreak/>
        <w:t>Vorwort</w:t>
      </w:r>
    </w:p>
    <w:p w14:paraId="2BBD4315" w14:textId="77777777" w:rsidR="00493B65" w:rsidRDefault="00493B65" w:rsidP="00CE4B49">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16C358F2" w14:textId="77777777" w:rsidR="00493B65" w:rsidRDefault="00493B65" w:rsidP="00CE4B49">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F37E6FF" w14:textId="77777777" w:rsidR="00493B65" w:rsidRDefault="00493B65" w:rsidP="00CE4B49">
      <w:r>
        <w:t>Euch allen wünsche ich Gottes reichen Segen und dass Ihr für Euch interessante Texte hier findet. Für Anregungen bin ich immer dankbar.</w:t>
      </w:r>
    </w:p>
    <w:p w14:paraId="7EA5AF7B" w14:textId="77777777" w:rsidR="00493B65" w:rsidRDefault="00493B65" w:rsidP="00CE4B49">
      <w:r>
        <w:t>Gruß &amp; Segen,</w:t>
      </w:r>
    </w:p>
    <w:p w14:paraId="354A02A3" w14:textId="77777777" w:rsidR="007166CE" w:rsidRDefault="00493B65" w:rsidP="00CE4B49">
      <w:r>
        <w:t>Andreas</w:t>
      </w:r>
    </w:p>
    <w:p w14:paraId="7353F1EA" w14:textId="77777777" w:rsidR="0022039F" w:rsidRDefault="007166CE" w:rsidP="00CE4B4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D0D585" w14:textId="77777777" w:rsidR="0012738B" w:rsidRDefault="0012738B" w:rsidP="0012738B">
      <w:pPr>
        <w:pStyle w:val="berschrift1"/>
      </w:pPr>
      <w:proofErr w:type="spellStart"/>
      <w:r w:rsidRPr="00CE4B49">
        <w:t>Bapzien</w:t>
      </w:r>
      <w:proofErr w:type="spellEnd"/>
      <w:r>
        <w:t>, Michael</w:t>
      </w:r>
      <w:r w:rsidRPr="00CE4B49">
        <w:t xml:space="preserve"> – Kommt her und schaut, kommt, </w:t>
      </w:r>
      <w:proofErr w:type="spellStart"/>
      <w:r w:rsidRPr="00CE4B49">
        <w:t>laßt</w:t>
      </w:r>
      <w:proofErr w:type="spellEnd"/>
      <w:r w:rsidRPr="00CE4B49">
        <w:t xml:space="preserve"> uns doch von Herzen</w:t>
      </w:r>
    </w:p>
    <w:p w14:paraId="529C3C43" w14:textId="77777777" w:rsidR="0012738B" w:rsidRDefault="0012738B" w:rsidP="0012738B">
      <w:pPr>
        <w:pStyle w:val="StandardWeb"/>
      </w:pPr>
      <w:r>
        <w:t xml:space="preserve">1. Kommt her und schaut, kommt, </w:t>
      </w:r>
      <w:proofErr w:type="spellStart"/>
      <w:r>
        <w:t>laßt</w:t>
      </w:r>
      <w:proofErr w:type="spellEnd"/>
      <w:r>
        <w:t xml:space="preserve"> uns doch von Herzen</w:t>
      </w:r>
      <w:r>
        <w:br/>
        <w:t>Betrachten Christi Leiden, Pein und Schmerzen,</w:t>
      </w:r>
      <w:r>
        <w:br/>
        <w:t>Er tritt die Kelter Gottes, wie ich meine,</w:t>
      </w:r>
      <w:r>
        <w:br/>
        <w:t xml:space="preserve">Wohl recht alleine. </w:t>
      </w:r>
    </w:p>
    <w:p w14:paraId="4EC0B439" w14:textId="77777777" w:rsidR="0012738B" w:rsidRDefault="0012738B" w:rsidP="0012738B">
      <w:pPr>
        <w:pStyle w:val="StandardWeb"/>
      </w:pPr>
      <w:r>
        <w:t>2. Ach seht, wie angst wird ihm von unsern Sünden,</w:t>
      </w:r>
      <w:r>
        <w:br/>
        <w:t xml:space="preserve">Er </w:t>
      </w:r>
      <w:proofErr w:type="spellStart"/>
      <w:r>
        <w:t>muß</w:t>
      </w:r>
      <w:proofErr w:type="spellEnd"/>
      <w:r>
        <w:t xml:space="preserve"> sich wie ein Wurm am Ölberg winden,</w:t>
      </w:r>
      <w:r>
        <w:br/>
      </w:r>
      <w:proofErr w:type="spellStart"/>
      <w:r>
        <w:t>Daß</w:t>
      </w:r>
      <w:proofErr w:type="spellEnd"/>
      <w:r>
        <w:t xml:space="preserve"> ihm der Todesschweiß, mit dem er ringet,</w:t>
      </w:r>
      <w:r>
        <w:br/>
        <w:t xml:space="preserve">Blutig ausdringet. </w:t>
      </w:r>
    </w:p>
    <w:p w14:paraId="51CEDF66" w14:textId="77777777" w:rsidR="0012738B" w:rsidRDefault="0012738B" w:rsidP="0012738B">
      <w:pPr>
        <w:pStyle w:val="StandardWeb"/>
      </w:pPr>
      <w:r>
        <w:t>3. Gott selbst fällt hier im Garten zu der Erden,</w:t>
      </w:r>
      <w:r>
        <w:br/>
        <w:t xml:space="preserve">Ein Engel </w:t>
      </w:r>
      <w:proofErr w:type="spellStart"/>
      <w:r>
        <w:t>muß</w:t>
      </w:r>
      <w:proofErr w:type="spellEnd"/>
      <w:r>
        <w:t xml:space="preserve"> des Trösters Tröster werden,</w:t>
      </w:r>
      <w:r>
        <w:br/>
        <w:t xml:space="preserve">Die Kreatur </w:t>
      </w:r>
      <w:proofErr w:type="spellStart"/>
      <w:r>
        <w:t>muß</w:t>
      </w:r>
      <w:proofErr w:type="spellEnd"/>
      <w:r>
        <w:t xml:space="preserve"> ihren Schöpfer stärken,</w:t>
      </w:r>
      <w:r>
        <w:br/>
      </w:r>
      <w:proofErr w:type="spellStart"/>
      <w:r>
        <w:t>Welchs</w:t>
      </w:r>
      <w:proofErr w:type="spellEnd"/>
      <w:r>
        <w:t xml:space="preserve"> wohl zu merken. </w:t>
      </w:r>
    </w:p>
    <w:p w14:paraId="085D2D17" w14:textId="77777777" w:rsidR="0012738B" w:rsidRDefault="0012738B" w:rsidP="0012738B">
      <w:pPr>
        <w:pStyle w:val="StandardWeb"/>
      </w:pPr>
      <w:r>
        <w:t>4. Was wir und Adam hatten übertreten,</w:t>
      </w:r>
      <w:r>
        <w:br/>
        <w:t xml:space="preserve">Das </w:t>
      </w:r>
      <w:proofErr w:type="spellStart"/>
      <w:r>
        <w:t>muß</w:t>
      </w:r>
      <w:proofErr w:type="spellEnd"/>
      <w:r>
        <w:t xml:space="preserve"> der unschuldigste Herr verbeten,</w:t>
      </w:r>
      <w:r>
        <w:br/>
        <w:t>Den scharfen Zorn, der über uns ergrimmet,</w:t>
      </w:r>
      <w:r>
        <w:br/>
        <w:t xml:space="preserve">Er hier </w:t>
      </w:r>
      <w:proofErr w:type="spellStart"/>
      <w:r>
        <w:t>vernimmet</w:t>
      </w:r>
      <w:proofErr w:type="spellEnd"/>
      <w:r>
        <w:t xml:space="preserve">. </w:t>
      </w:r>
    </w:p>
    <w:p w14:paraId="79978772" w14:textId="77777777" w:rsidR="0012738B" w:rsidRDefault="0012738B" w:rsidP="0012738B">
      <w:pPr>
        <w:pStyle w:val="StandardWeb"/>
      </w:pPr>
      <w:r>
        <w:t>5. Der treulos Judas sorglich rennt und laufet,</w:t>
      </w:r>
      <w:r>
        <w:br/>
        <w:t>Den Herren um ein schnödes Geld verkaufet,</w:t>
      </w:r>
      <w:r>
        <w:br/>
        <w:t>Gibt drauf der Rott die Losung durch sein Grüßen</w:t>
      </w:r>
      <w:r>
        <w:br/>
        <w:t xml:space="preserve">Und falsches Küssen. </w:t>
      </w:r>
    </w:p>
    <w:p w14:paraId="4534142E" w14:textId="77777777" w:rsidR="0012738B" w:rsidRDefault="0012738B" w:rsidP="0012738B">
      <w:pPr>
        <w:pStyle w:val="StandardWeb"/>
      </w:pPr>
      <w:r>
        <w:t>6. Die da mit Spieß und Stangen fertig stunden,</w:t>
      </w:r>
      <w:r>
        <w:br/>
        <w:t>Führten ihn mit vor Kaiphas gebunden,</w:t>
      </w:r>
      <w:r>
        <w:br/>
        <w:t xml:space="preserve">Da er um seine Lehre wird </w:t>
      </w:r>
      <w:proofErr w:type="spellStart"/>
      <w:r>
        <w:t>gefraget</w:t>
      </w:r>
      <w:proofErr w:type="spellEnd"/>
      <w:r>
        <w:br/>
        <w:t xml:space="preserve">Und hart verklaget. </w:t>
      </w:r>
    </w:p>
    <w:p w14:paraId="79F6F49C" w14:textId="77777777" w:rsidR="0012738B" w:rsidRDefault="0012738B" w:rsidP="0012738B">
      <w:pPr>
        <w:pStyle w:val="StandardWeb"/>
      </w:pPr>
      <w:r>
        <w:t>7. In dessen Mund auch kein Betrug gefunden,</w:t>
      </w:r>
      <w:r>
        <w:br/>
        <w:t>Der wird durch falsches Zeugnis überwunden,</w:t>
      </w:r>
      <w:r>
        <w:br/>
        <w:t xml:space="preserve">Er wird </w:t>
      </w:r>
      <w:proofErr w:type="spellStart"/>
      <w:r>
        <w:t>verspott</w:t>
      </w:r>
      <w:proofErr w:type="spellEnd"/>
      <w:r>
        <w:t xml:space="preserve">, </w:t>
      </w:r>
      <w:proofErr w:type="spellStart"/>
      <w:r>
        <w:t>verspeiet</w:t>
      </w:r>
      <w:proofErr w:type="spellEnd"/>
      <w:r>
        <w:t xml:space="preserve"> und verhöhnet,</w:t>
      </w:r>
      <w:r>
        <w:br/>
        <w:t xml:space="preserve">Mit Dorn </w:t>
      </w:r>
      <w:proofErr w:type="spellStart"/>
      <w:r>
        <w:t>gekrönet</w:t>
      </w:r>
      <w:proofErr w:type="spellEnd"/>
      <w:r>
        <w:t>.</w:t>
      </w:r>
    </w:p>
    <w:p w14:paraId="121304F4" w14:textId="77777777" w:rsidR="0012738B" w:rsidRDefault="0012738B" w:rsidP="0012738B">
      <w:pPr>
        <w:pStyle w:val="StandardWeb"/>
      </w:pPr>
      <w:r>
        <w:t xml:space="preserve">8. Er wird gepeitscht mit dicht </w:t>
      </w:r>
      <w:proofErr w:type="spellStart"/>
      <w:r>
        <w:t>geflochtnen</w:t>
      </w:r>
      <w:proofErr w:type="spellEnd"/>
      <w:r>
        <w:t xml:space="preserve"> Riemen,</w:t>
      </w:r>
      <w:r>
        <w:br/>
        <w:t>Der Rücken lag blutrünstig voller Striemen,</w:t>
      </w:r>
      <w:r>
        <w:br/>
        <w:t>Von seinem Haupt, mit Dornen wund gestoßen,</w:t>
      </w:r>
      <w:r>
        <w:br/>
        <w:t xml:space="preserve">Blutstropfen flossen. </w:t>
      </w:r>
    </w:p>
    <w:p w14:paraId="7EB1B6EA" w14:textId="77777777" w:rsidR="0012738B" w:rsidRDefault="0012738B" w:rsidP="0012738B">
      <w:pPr>
        <w:pStyle w:val="StandardWeb"/>
      </w:pPr>
      <w:r>
        <w:t xml:space="preserve">9. Blutig ward er zum Schauspiel </w:t>
      </w:r>
      <w:proofErr w:type="spellStart"/>
      <w:r>
        <w:t>umgeführet</w:t>
      </w:r>
      <w:proofErr w:type="spellEnd"/>
      <w:r>
        <w:t>,</w:t>
      </w:r>
      <w:r>
        <w:br/>
        <w:t xml:space="preserve">Mit einem Purpur nur zum Spott </w:t>
      </w:r>
      <w:proofErr w:type="spellStart"/>
      <w:r>
        <w:t>gezieret</w:t>
      </w:r>
      <w:proofErr w:type="spellEnd"/>
      <w:r>
        <w:t>,</w:t>
      </w:r>
      <w:r>
        <w:br/>
        <w:t>Höhnisch gegrüßt, man speit ihm ins Gesichte,</w:t>
      </w:r>
      <w:r>
        <w:br/>
      </w:r>
      <w:proofErr w:type="spellStart"/>
      <w:r>
        <w:t>Daß</w:t>
      </w:r>
      <w:proofErr w:type="spellEnd"/>
      <w:r>
        <w:t xml:space="preserve"> ihn vernichte. </w:t>
      </w:r>
    </w:p>
    <w:p w14:paraId="02C32AA5" w14:textId="77777777" w:rsidR="0012738B" w:rsidRDefault="0012738B" w:rsidP="0012738B">
      <w:pPr>
        <w:pStyle w:val="StandardWeb"/>
      </w:pPr>
      <w:r>
        <w:t xml:space="preserve">10. Er ward verurteilt und ans Kreuz </w:t>
      </w:r>
      <w:proofErr w:type="spellStart"/>
      <w:r>
        <w:t>gehenket</w:t>
      </w:r>
      <w:proofErr w:type="spellEnd"/>
      <w:r>
        <w:t>,</w:t>
      </w:r>
      <w:r>
        <w:br/>
        <w:t xml:space="preserve">Mit Essig und mit bittrer </w:t>
      </w:r>
      <w:proofErr w:type="spellStart"/>
      <w:r>
        <w:t>Gall</w:t>
      </w:r>
      <w:proofErr w:type="spellEnd"/>
      <w:r>
        <w:t xml:space="preserve"> </w:t>
      </w:r>
      <w:proofErr w:type="spellStart"/>
      <w:r>
        <w:t>getränket</w:t>
      </w:r>
      <w:proofErr w:type="spellEnd"/>
      <w:r>
        <w:t>,</w:t>
      </w:r>
      <w:r>
        <w:br/>
        <w:t>Zuletzt schon, als sein Geist sich von ihm machet,</w:t>
      </w:r>
      <w:r>
        <w:br/>
        <w:t xml:space="preserve">Ward er verlachet. </w:t>
      </w:r>
    </w:p>
    <w:p w14:paraId="1447A455" w14:textId="77777777" w:rsidR="0012738B" w:rsidRDefault="0012738B" w:rsidP="0012738B">
      <w:pPr>
        <w:pStyle w:val="StandardWeb"/>
      </w:pPr>
      <w:r>
        <w:t>11. Wir sollen nicht ihn, sondern uns beklagen.</w:t>
      </w:r>
      <w:r>
        <w:br/>
        <w:t>Ach freilich wir, wir haben ihn geschlagen</w:t>
      </w:r>
      <w:r>
        <w:br/>
        <w:t>Ans Holz, weil Adam von dem Baum den Schaden</w:t>
      </w:r>
      <w:r>
        <w:br/>
        <w:t xml:space="preserve">Ihn aufgeladen. </w:t>
      </w:r>
    </w:p>
    <w:p w14:paraId="1B7800B0" w14:textId="77777777" w:rsidR="0012738B" w:rsidRDefault="0012738B" w:rsidP="0012738B">
      <w:pPr>
        <w:pStyle w:val="StandardWeb"/>
      </w:pPr>
      <w:r>
        <w:t xml:space="preserve">12. Ach unsre </w:t>
      </w:r>
      <w:proofErr w:type="spellStart"/>
      <w:r>
        <w:t>Sünd</w:t>
      </w:r>
      <w:proofErr w:type="spellEnd"/>
      <w:r>
        <w:t xml:space="preserve">, ist </w:t>
      </w:r>
      <w:proofErr w:type="spellStart"/>
      <w:r>
        <w:t>Ursach</w:t>
      </w:r>
      <w:proofErr w:type="spellEnd"/>
      <w:r>
        <w:t xml:space="preserve"> seiner Wunden,</w:t>
      </w:r>
      <w:r>
        <w:br/>
        <w:t xml:space="preserve">Wir haben ihn mit </w:t>
      </w:r>
      <w:proofErr w:type="spellStart"/>
      <w:r>
        <w:t>selbgen</w:t>
      </w:r>
      <w:proofErr w:type="spellEnd"/>
      <w:r>
        <w:t xml:space="preserve"> angebunden;</w:t>
      </w:r>
      <w:r>
        <w:br/>
        <w:t>Wir hätten ewig, ewig, ewig müssen</w:t>
      </w:r>
      <w:r>
        <w:br/>
        <w:t xml:space="preserve">Dies alles büßen. </w:t>
      </w:r>
    </w:p>
    <w:p w14:paraId="65BF2612" w14:textId="77777777" w:rsidR="0012738B" w:rsidRDefault="0012738B" w:rsidP="0012738B">
      <w:pPr>
        <w:pStyle w:val="StandardWeb"/>
      </w:pPr>
      <w:r>
        <w:t>13. Herr Jesu, dir, dir soll man Dank erweisen,</w:t>
      </w:r>
      <w:r>
        <w:br/>
        <w:t>Für die Erlösung soll man stets dich preisen;</w:t>
      </w:r>
      <w:r>
        <w:br/>
        <w:t>Doch kann es keines Menschen Witz ausdenken,</w:t>
      </w:r>
      <w:r>
        <w:br/>
        <w:t xml:space="preserve">Was dir zu schenken. </w:t>
      </w:r>
    </w:p>
    <w:p w14:paraId="71245AFA" w14:textId="77777777" w:rsidR="0012738B" w:rsidRDefault="0012738B" w:rsidP="0012738B">
      <w:pPr>
        <w:pStyle w:val="StandardWeb"/>
      </w:pPr>
      <w:r>
        <w:t>14. Nimm dies so lang, was meine Lippen singen,</w:t>
      </w:r>
      <w:r>
        <w:br/>
        <w:t>Bis du mich an der Engel Tor wirst bringen,</w:t>
      </w:r>
      <w:r>
        <w:br/>
        <w:t>Daselbst will ich dein Lob in jenem Leben</w:t>
      </w:r>
      <w:r>
        <w:br/>
        <w:t>Völlig erheben.</w:t>
      </w:r>
    </w:p>
    <w:p w14:paraId="1AC30BE1" w14:textId="77777777" w:rsidR="0012738B" w:rsidRDefault="0012738B" w:rsidP="0012738B">
      <w:pPr>
        <w:pStyle w:val="StandardWeb"/>
      </w:pPr>
      <w:r>
        <w:t xml:space="preserve">15. Hilf, Jesu, </w:t>
      </w:r>
      <w:proofErr w:type="spellStart"/>
      <w:r>
        <w:t>daß</w:t>
      </w:r>
      <w:proofErr w:type="spellEnd"/>
      <w:r>
        <w:t xml:space="preserve"> ich Gott auch meine Seele,</w:t>
      </w:r>
      <w:r>
        <w:br/>
        <w:t>Wie du getan, an meinem End befehle,</w:t>
      </w:r>
      <w:r>
        <w:br/>
      </w:r>
      <w:proofErr w:type="spellStart"/>
      <w:r>
        <w:t>Daß</w:t>
      </w:r>
      <w:proofErr w:type="spellEnd"/>
      <w:r>
        <w:t xml:space="preserve"> ich mag selig auf dein Blut und Namen</w:t>
      </w:r>
      <w:r>
        <w:br/>
        <w:t>Einschlafen. Amen.</w:t>
      </w:r>
    </w:p>
    <w:p w14:paraId="17B9AE9E" w14:textId="77777777" w:rsidR="00CE4B49" w:rsidRDefault="00CE4B49" w:rsidP="00CE4B49">
      <w:pPr>
        <w:pStyle w:val="berschrift1"/>
      </w:pPr>
      <w:r w:rsidRPr="00CE4B49">
        <w:t>Breithaupt</w:t>
      </w:r>
      <w:r>
        <w:t>, Joachim Justus</w:t>
      </w:r>
      <w:r w:rsidRPr="00CE4B49">
        <w:t xml:space="preserve"> – Jesus Christus, Gottes Lamm</w:t>
      </w:r>
    </w:p>
    <w:p w14:paraId="496CA08A" w14:textId="77777777" w:rsidR="00CE4B49" w:rsidRDefault="00CE4B49" w:rsidP="00CE4B49">
      <w:pPr>
        <w:pStyle w:val="StandardWeb"/>
      </w:pPr>
      <w:r>
        <w:t>1. Jesus Christus, Gottes Lamm,</w:t>
      </w:r>
      <w:r>
        <w:br/>
        <w:t>Ist für unsre Schuld gestorben,</w:t>
      </w:r>
      <w:r>
        <w:br/>
        <w:t>Hat bezahlt am Kreuzesstamm</w:t>
      </w:r>
      <w:r>
        <w:br/>
        <w:t>Und die Freiheit uns erworben;</w:t>
      </w:r>
      <w:r>
        <w:br/>
        <w:t>Wer die Sünde wohl bereuet,</w:t>
      </w:r>
      <w:r>
        <w:br/>
        <w:t xml:space="preserve">Wird durch Christi Tod erfreuet. </w:t>
      </w:r>
    </w:p>
    <w:p w14:paraId="6757B05D" w14:textId="77777777" w:rsidR="00CE4B49" w:rsidRDefault="00CE4B49" w:rsidP="00CE4B49">
      <w:pPr>
        <w:pStyle w:val="StandardWeb"/>
      </w:pPr>
      <w:r>
        <w:t>2. Gott, der selbst die Liebe ist,</w:t>
      </w:r>
      <w:r>
        <w:br/>
        <w:t>Preiset seiner Liebe Wunder,</w:t>
      </w:r>
      <w:r>
        <w:br/>
      </w:r>
      <w:proofErr w:type="spellStart"/>
      <w:r>
        <w:t>Daß</w:t>
      </w:r>
      <w:proofErr w:type="spellEnd"/>
      <w:r>
        <w:t xml:space="preserve"> sein Sohn, der Herre Christ,</w:t>
      </w:r>
      <w:r>
        <w:br/>
        <w:t>Starb für alle Feind und Sünder;</w:t>
      </w:r>
      <w:r>
        <w:br/>
        <w:t>Sind wir durch dies Blut Gerechte,</w:t>
      </w:r>
      <w:r>
        <w:br/>
        <w:t xml:space="preserve">Trifft der Zorn nicht mehr die Knechte. </w:t>
      </w:r>
    </w:p>
    <w:p w14:paraId="2A15BEA5" w14:textId="77777777" w:rsidR="00CE4B49" w:rsidRDefault="00CE4B49" w:rsidP="00CE4B49">
      <w:pPr>
        <w:pStyle w:val="StandardWeb"/>
      </w:pPr>
      <w:r>
        <w:t>3. Ja, so wir versöhnet sind,</w:t>
      </w:r>
      <w:r>
        <w:br/>
        <w:t>Weil der Sohn sich hingegeben,</w:t>
      </w:r>
      <w:r>
        <w:br/>
        <w:t xml:space="preserve">So wird das </w:t>
      </w:r>
      <w:proofErr w:type="spellStart"/>
      <w:r>
        <w:t>erstandne</w:t>
      </w:r>
      <w:proofErr w:type="spellEnd"/>
      <w:r>
        <w:t xml:space="preserve"> Kind</w:t>
      </w:r>
      <w:r>
        <w:br/>
        <w:t>Noch vielmehr uns durch sein Leben</w:t>
      </w:r>
      <w:r>
        <w:br/>
        <w:t>Selig machen, die er Brüder</w:t>
      </w:r>
      <w:r>
        <w:br/>
        <w:t xml:space="preserve">Heißt und seines Leibes Glieder. </w:t>
      </w:r>
    </w:p>
    <w:p w14:paraId="1F3F9822" w14:textId="77777777" w:rsidR="00CE4B49" w:rsidRDefault="00CE4B49" w:rsidP="00CE4B49">
      <w:pPr>
        <w:pStyle w:val="StandardWeb"/>
      </w:pPr>
      <w:r>
        <w:t>4. Aber nicht alleine dies,</w:t>
      </w:r>
      <w:r>
        <w:br/>
        <w:t>Sondern weil wir sind im Sohne,</w:t>
      </w:r>
      <w:r>
        <w:br/>
        <w:t>Welcher selbst den Schlangenbiss</w:t>
      </w:r>
      <w:r>
        <w:br/>
        <w:t xml:space="preserve">Heilet, </w:t>
      </w:r>
      <w:proofErr w:type="spellStart"/>
      <w:r>
        <w:t>daß</w:t>
      </w:r>
      <w:proofErr w:type="spellEnd"/>
      <w:r>
        <w:t xml:space="preserve"> er in uns wohne,</w:t>
      </w:r>
      <w:r>
        <w:br/>
        <w:t>Ei, so rühmen auch wir Sünder,</w:t>
      </w:r>
      <w:r>
        <w:br/>
      </w:r>
      <w:proofErr w:type="spellStart"/>
      <w:r>
        <w:t>Daß</w:t>
      </w:r>
      <w:proofErr w:type="spellEnd"/>
      <w:r>
        <w:t xml:space="preserve"> wir nun sind Gottes Kinder. </w:t>
      </w:r>
    </w:p>
    <w:p w14:paraId="65BC222C" w14:textId="77777777" w:rsidR="00CE4B49" w:rsidRDefault="00CE4B49" w:rsidP="00CE4B49">
      <w:pPr>
        <w:pStyle w:val="StandardWeb"/>
      </w:pPr>
      <w:r>
        <w:t>5. Hochgelobet, sagen wir,</w:t>
      </w:r>
      <w:r>
        <w:br/>
        <w:t>Vater in dem Himmel oben,</w:t>
      </w:r>
      <w:r>
        <w:br/>
        <w:t xml:space="preserve">Siehe, wie die </w:t>
      </w:r>
      <w:proofErr w:type="spellStart"/>
      <w:r>
        <w:t>Sünd</w:t>
      </w:r>
      <w:proofErr w:type="spellEnd"/>
      <w:r>
        <w:t xml:space="preserve"> allhier</w:t>
      </w:r>
      <w:r>
        <w:br/>
        <w:t>In uns will noch immer toben.</w:t>
      </w:r>
      <w:r>
        <w:br/>
        <w:t>Wollest, Herr, den Geist uns geben,</w:t>
      </w:r>
      <w:r>
        <w:br/>
      </w:r>
      <w:proofErr w:type="spellStart"/>
      <w:r>
        <w:t>Daß</w:t>
      </w:r>
      <w:proofErr w:type="spellEnd"/>
      <w:r>
        <w:t xml:space="preserve"> wir in dir ewig leben.</w:t>
      </w:r>
    </w:p>
    <w:p w14:paraId="6A94B26B" w14:textId="77777777" w:rsidR="00CE4B49" w:rsidRDefault="00CE4B49" w:rsidP="00CE4B49">
      <w:pPr>
        <w:pStyle w:val="berschrift1"/>
      </w:pPr>
      <w:r>
        <w:t xml:space="preserve">Fischer, </w:t>
      </w:r>
      <w:r w:rsidRPr="00CE4B49">
        <w:t>Christoph – Wir danken dir, Herr Jesu Christ</w:t>
      </w:r>
    </w:p>
    <w:p w14:paraId="658D9686" w14:textId="77777777" w:rsidR="00CE4B49" w:rsidRDefault="00CE4B49" w:rsidP="00CE4B49">
      <w:pPr>
        <w:pStyle w:val="StandardWeb"/>
      </w:pPr>
      <w:r>
        <w:t>1. Wir danken dir, Herr Jesu Christ,</w:t>
      </w:r>
      <w:r>
        <w:br/>
      </w:r>
      <w:proofErr w:type="spellStart"/>
      <w:r>
        <w:t>Daß</w:t>
      </w:r>
      <w:proofErr w:type="spellEnd"/>
      <w:r>
        <w:t xml:space="preserve"> du für uns gestorben bist</w:t>
      </w:r>
      <w:r>
        <w:br/>
        <w:t>Und hast uns durch dein teures Blut</w:t>
      </w:r>
      <w:r>
        <w:br/>
        <w:t xml:space="preserve">Gemacht vor Gott gerecht und gut, </w:t>
      </w:r>
    </w:p>
    <w:p w14:paraId="03D482DA" w14:textId="77777777" w:rsidR="00CE4B49" w:rsidRDefault="00CE4B49" w:rsidP="00CE4B49">
      <w:pPr>
        <w:pStyle w:val="StandardWeb"/>
      </w:pPr>
      <w:r>
        <w:t>2. Und bitten dich, wahr Mensch und Gott,</w:t>
      </w:r>
      <w:r>
        <w:br/>
        <w:t>Durch dein heilig fünf Wunden rot,</w:t>
      </w:r>
      <w:r>
        <w:br/>
        <w:t xml:space="preserve">Erlös uns von dem </w:t>
      </w:r>
      <w:proofErr w:type="spellStart"/>
      <w:r>
        <w:t>ewgen</w:t>
      </w:r>
      <w:proofErr w:type="spellEnd"/>
      <w:r>
        <w:t xml:space="preserve"> Tod</w:t>
      </w:r>
      <w:r>
        <w:br/>
        <w:t xml:space="preserve">Und </w:t>
      </w:r>
      <w:proofErr w:type="spellStart"/>
      <w:r>
        <w:t>tröst</w:t>
      </w:r>
      <w:proofErr w:type="spellEnd"/>
      <w:r>
        <w:t xml:space="preserve"> uns in der letzten Not! </w:t>
      </w:r>
    </w:p>
    <w:p w14:paraId="0AAC9574" w14:textId="77777777" w:rsidR="00CE4B49" w:rsidRDefault="00CE4B49" w:rsidP="00CE4B49">
      <w:pPr>
        <w:pStyle w:val="StandardWeb"/>
      </w:pPr>
      <w:r>
        <w:t xml:space="preserve">3. </w:t>
      </w:r>
      <w:proofErr w:type="spellStart"/>
      <w:r>
        <w:t>Behüt</w:t>
      </w:r>
      <w:proofErr w:type="spellEnd"/>
      <w:r>
        <w:t xml:space="preserve"> uns auch vor </w:t>
      </w:r>
      <w:proofErr w:type="spellStart"/>
      <w:r>
        <w:t>Sünd</w:t>
      </w:r>
      <w:proofErr w:type="spellEnd"/>
      <w:r>
        <w:t xml:space="preserve"> und </w:t>
      </w:r>
      <w:proofErr w:type="spellStart"/>
      <w:r>
        <w:t>Schand</w:t>
      </w:r>
      <w:proofErr w:type="spellEnd"/>
      <w:r>
        <w:t>,</w:t>
      </w:r>
      <w:r>
        <w:br/>
        <w:t>Reich uns dein allmächtige Hand,</w:t>
      </w:r>
      <w:r>
        <w:br/>
      </w:r>
      <w:proofErr w:type="spellStart"/>
      <w:r>
        <w:t>Daß</w:t>
      </w:r>
      <w:proofErr w:type="spellEnd"/>
      <w:r>
        <w:t xml:space="preserve"> wir im Kreuz geduldig sein</w:t>
      </w:r>
      <w:r>
        <w:br/>
        <w:t xml:space="preserve">Uns trösten deiner schweren Pein </w:t>
      </w:r>
    </w:p>
    <w:p w14:paraId="19EE35B8" w14:textId="77777777" w:rsidR="00CE4B49" w:rsidRDefault="00CE4B49" w:rsidP="00CE4B49">
      <w:pPr>
        <w:pStyle w:val="StandardWeb"/>
      </w:pPr>
      <w:r>
        <w:t>4. Und draus schöpfen die Zuversicht,</w:t>
      </w:r>
      <w:r>
        <w:br/>
      </w:r>
      <w:proofErr w:type="spellStart"/>
      <w:r>
        <w:t>Daß</w:t>
      </w:r>
      <w:proofErr w:type="spellEnd"/>
      <w:r>
        <w:t xml:space="preserve"> du uns </w:t>
      </w:r>
      <w:proofErr w:type="spellStart"/>
      <w:r>
        <w:t>werdst</w:t>
      </w:r>
      <w:proofErr w:type="spellEnd"/>
      <w:r>
        <w:t xml:space="preserve"> verlassen nicht,</w:t>
      </w:r>
      <w:r>
        <w:br/>
        <w:t xml:space="preserve">Sondern ganz treulich bei uns </w:t>
      </w:r>
      <w:proofErr w:type="spellStart"/>
      <w:r>
        <w:t>stehn</w:t>
      </w:r>
      <w:proofErr w:type="spellEnd"/>
      <w:r>
        <w:t>,</w:t>
      </w:r>
      <w:r>
        <w:br/>
        <w:t xml:space="preserve">Bis wir durchs Kreuz ins Leben </w:t>
      </w:r>
      <w:proofErr w:type="spellStart"/>
      <w:r>
        <w:t>gehn</w:t>
      </w:r>
      <w:proofErr w:type="spellEnd"/>
      <w:r>
        <w:t xml:space="preserve">. </w:t>
      </w:r>
    </w:p>
    <w:p w14:paraId="72836B63" w14:textId="7CB8E1BF" w:rsidR="00CE4B49" w:rsidRDefault="00CE4B49" w:rsidP="00CE4B49">
      <w:pPr>
        <w:pStyle w:val="berschrift1"/>
      </w:pPr>
      <w:r>
        <w:t xml:space="preserve">Frank, </w:t>
      </w:r>
      <w:r w:rsidRPr="00CE4B49">
        <w:t>Salomo – Es ist vollbracht</w:t>
      </w:r>
    </w:p>
    <w:p w14:paraId="36BB9F97" w14:textId="77777777" w:rsidR="00CE4B49" w:rsidRDefault="00CE4B49" w:rsidP="00CE4B49">
      <w:pPr>
        <w:pStyle w:val="StandardWeb"/>
      </w:pPr>
      <w:r>
        <w:t>Es ist vollbracht! Er ist verschieden,</w:t>
      </w:r>
      <w:r>
        <w:br/>
        <w:t>Mein Jesus schließt die Augen zu;</w:t>
      </w:r>
      <w:r>
        <w:br/>
        <w:t>Der Friedensfürst schläft ganz mit Frieden,</w:t>
      </w:r>
      <w:r>
        <w:br/>
        <w:t>Die Lebenssonne geht zur Ruh‘,</w:t>
      </w:r>
      <w:r>
        <w:br/>
        <w:t>Und sinkt in stille Todesnacht;</w:t>
      </w:r>
      <w:r>
        <w:br/>
        <w:t xml:space="preserve">O </w:t>
      </w:r>
      <w:proofErr w:type="spellStart"/>
      <w:r>
        <w:t>theures</w:t>
      </w:r>
      <w:proofErr w:type="spellEnd"/>
      <w:r>
        <w:t xml:space="preserve"> Wort: es ist vollbracht!</w:t>
      </w:r>
    </w:p>
    <w:p w14:paraId="56E6299D" w14:textId="77777777" w:rsidR="00CE4B49" w:rsidRDefault="00CE4B49" w:rsidP="00CE4B49">
      <w:pPr>
        <w:pStyle w:val="StandardWeb"/>
      </w:pPr>
      <w:r>
        <w:t>Es ist vollbracht! wie Gott gesprochen,</w:t>
      </w:r>
      <w:r>
        <w:br/>
        <w:t xml:space="preserve">Des Lebens Wort </w:t>
      </w:r>
      <w:proofErr w:type="spellStart"/>
      <w:r>
        <w:t>muß</w:t>
      </w:r>
      <w:proofErr w:type="spellEnd"/>
      <w:r>
        <w:t xml:space="preserve"> sprachlos </w:t>
      </w:r>
      <w:proofErr w:type="spellStart"/>
      <w:r>
        <w:t>seyn</w:t>
      </w:r>
      <w:proofErr w:type="spellEnd"/>
      <w:r>
        <w:t>.</w:t>
      </w:r>
      <w:r>
        <w:br/>
        <w:t>Das Herz der Treue wird gebrochen,</w:t>
      </w:r>
      <w:r>
        <w:br/>
        <w:t xml:space="preserve">Den Fels des Heils </w:t>
      </w:r>
      <w:proofErr w:type="spellStart"/>
      <w:r>
        <w:t>umfaßt</w:t>
      </w:r>
      <w:proofErr w:type="spellEnd"/>
      <w:r>
        <w:t xml:space="preserve"> ein Stein.</w:t>
      </w:r>
      <w:r>
        <w:br/>
        <w:t xml:space="preserve">Die höchste Kraft ist nun </w:t>
      </w:r>
      <w:proofErr w:type="spellStart"/>
      <w:r>
        <w:t>verschmacht’t</w:t>
      </w:r>
      <w:proofErr w:type="spellEnd"/>
      <w:r>
        <w:t>;</w:t>
      </w:r>
      <w:r>
        <w:br/>
        <w:t>O wahres Wort: es ist vollbracht!</w:t>
      </w:r>
    </w:p>
    <w:p w14:paraId="56D749FF" w14:textId="77777777" w:rsidR="00CE4B49" w:rsidRDefault="00CE4B49" w:rsidP="00CE4B49">
      <w:pPr>
        <w:pStyle w:val="StandardWeb"/>
      </w:pPr>
      <w:r>
        <w:t>Es ist vollbracht! Schweig‘, mein Gewissen,</w:t>
      </w:r>
      <w:r>
        <w:br/>
        <w:t xml:space="preserve">Ihr Sünden schreit nicht </w:t>
      </w:r>
      <w:proofErr w:type="spellStart"/>
      <w:r>
        <w:t>allzusehr</w:t>
      </w:r>
      <w:proofErr w:type="spellEnd"/>
      <w:r>
        <w:t>.</w:t>
      </w:r>
      <w:r>
        <w:br/>
        <w:t>Habt ihr die Wolken oft zerrissen,</w:t>
      </w:r>
      <w:r>
        <w:br/>
        <w:t>Das Blut des Lammes schreit vielmehr.</w:t>
      </w:r>
      <w:r>
        <w:br/>
        <w:t>Nun ist getilgt der Sünden Macht.</w:t>
      </w:r>
      <w:r>
        <w:br/>
        <w:t>O süßes Wort: es ist vollbracht!</w:t>
      </w:r>
    </w:p>
    <w:p w14:paraId="1C3E8CF0" w14:textId="77777777" w:rsidR="00CE4B49" w:rsidRDefault="00CE4B49" w:rsidP="00CE4B49">
      <w:pPr>
        <w:pStyle w:val="StandardWeb"/>
      </w:pPr>
      <w:r>
        <w:t>Es ist vollbracht! mein Herzverlangen,</w:t>
      </w:r>
      <w:r>
        <w:br/>
        <w:t>Du allerliebste Liebe, Du,</w:t>
      </w:r>
      <w:r>
        <w:br/>
        <w:t>Die Engel wünschen zu umfangen,</w:t>
      </w:r>
      <w:r>
        <w:br/>
        <w:t>Nimm auch in meinem Herzen Ruh‘,</w:t>
      </w:r>
      <w:r>
        <w:br/>
        <w:t>Wo Liebe Dir ein Grab gemacht:</w:t>
      </w:r>
      <w:r>
        <w:br/>
        <w:t>Trostvolles Wort: es ist vollbracht!</w:t>
      </w:r>
    </w:p>
    <w:p w14:paraId="26B189BD" w14:textId="77777777" w:rsidR="00CE4B49" w:rsidRDefault="00CE4B49" w:rsidP="00CE4B49">
      <w:pPr>
        <w:pStyle w:val="StandardWeb"/>
      </w:pPr>
      <w:r>
        <w:t>Es ist vollbracht! Ich will mich legen</w:t>
      </w:r>
      <w:r>
        <w:br/>
        <w:t>Zur Ruh‘ auf Christi Grabesstein,</w:t>
      </w:r>
      <w:r>
        <w:br/>
        <w:t>Die Engel sind allhie zugegen,</w:t>
      </w:r>
      <w:r>
        <w:br/>
        <w:t xml:space="preserve">Ich </w:t>
      </w:r>
      <w:proofErr w:type="spellStart"/>
      <w:r>
        <w:t>schlumm’re</w:t>
      </w:r>
      <w:proofErr w:type="spellEnd"/>
      <w:r>
        <w:t xml:space="preserve"> sanft mit Jakob ein.</w:t>
      </w:r>
      <w:r>
        <w:br/>
        <w:t xml:space="preserve">Die </w:t>
      </w:r>
      <w:proofErr w:type="spellStart"/>
      <w:r>
        <w:t>Himmelspfort</w:t>
      </w:r>
      <w:proofErr w:type="spellEnd"/>
      <w:r>
        <w:t>‘ ist aufgemacht;</w:t>
      </w:r>
      <w:r>
        <w:br/>
        <w:t>O Lebenswort: es ist vollbracht!</w:t>
      </w:r>
    </w:p>
    <w:p w14:paraId="0DE9B301" w14:textId="7D07BD95" w:rsidR="0012738B" w:rsidRDefault="0012738B" w:rsidP="0012738B">
      <w:pPr>
        <w:pStyle w:val="berschrift1"/>
      </w:pPr>
      <w:r w:rsidRPr="0012738B">
        <w:t>Frank, Salomo – So ruhest du</w:t>
      </w:r>
    </w:p>
    <w:p w14:paraId="5984EFE6" w14:textId="77777777" w:rsidR="0012738B" w:rsidRDefault="0012738B" w:rsidP="0012738B">
      <w:pPr>
        <w:pStyle w:val="StandardWeb"/>
      </w:pPr>
      <w:r>
        <w:t>So ruhest du, oh meine Ruh,</w:t>
      </w:r>
      <w:r>
        <w:br/>
        <w:t>in deiner Grabeshöhle,</w:t>
      </w:r>
      <w:r>
        <w:br/>
        <w:t>und erweckst durch deinen Tod</w:t>
      </w:r>
      <w:r>
        <w:br/>
        <w:t xml:space="preserve">meine </w:t>
      </w:r>
      <w:proofErr w:type="spellStart"/>
      <w:r>
        <w:t>todte</w:t>
      </w:r>
      <w:proofErr w:type="spellEnd"/>
      <w:r>
        <w:t xml:space="preserve"> Seele.</w:t>
      </w:r>
    </w:p>
    <w:p w14:paraId="5BF42FC8" w14:textId="77777777" w:rsidR="0012738B" w:rsidRDefault="0012738B" w:rsidP="0012738B">
      <w:pPr>
        <w:pStyle w:val="StandardWeb"/>
      </w:pPr>
      <w:r>
        <w:t>Man senkt dich ein nach vieler Pein,</w:t>
      </w:r>
      <w:r>
        <w:br/>
        <w:t>du meines Lebens Leben!</w:t>
      </w:r>
      <w:r>
        <w:br/>
        <w:t>Dich hat jetzt ein Felsengrab,</w:t>
      </w:r>
      <w:r>
        <w:br/>
        <w:t>Fels des Heils, umgeben.</w:t>
      </w:r>
    </w:p>
    <w:p w14:paraId="41D9F4B5" w14:textId="77777777" w:rsidR="0012738B" w:rsidRDefault="0012738B" w:rsidP="0012738B">
      <w:pPr>
        <w:pStyle w:val="StandardWeb"/>
      </w:pPr>
      <w:r>
        <w:t>Ach, bist du kalt, mein Aufenthalt?</w:t>
      </w:r>
      <w:r>
        <w:br/>
        <w:t>Das macht die heiße Liebe,</w:t>
      </w:r>
      <w:r>
        <w:br/>
        <w:t>die dich in das kalte Grab</w:t>
      </w:r>
      <w:r>
        <w:br/>
        <w:t>durch ihr Feuer triebe.</w:t>
      </w:r>
    </w:p>
    <w:p w14:paraId="618D908E" w14:textId="77777777" w:rsidR="0012738B" w:rsidRDefault="0012738B" w:rsidP="0012738B">
      <w:pPr>
        <w:pStyle w:val="StandardWeb"/>
      </w:pPr>
      <w:r>
        <w:t>O Lebensfürst, ich weiß, du wirst</w:t>
      </w:r>
      <w:r>
        <w:br/>
        <w:t>mich wieder auferwecken:</w:t>
      </w:r>
      <w:r>
        <w:br/>
        <w:t>sollte denn mein gläubig Herz</w:t>
      </w:r>
      <w:r>
        <w:br/>
        <w:t>vor der Gruft erschrecken?</w:t>
      </w:r>
    </w:p>
    <w:p w14:paraId="0EEF7866" w14:textId="77777777" w:rsidR="0012738B" w:rsidRDefault="0012738B" w:rsidP="0012738B">
      <w:pPr>
        <w:pStyle w:val="StandardWeb"/>
      </w:pPr>
      <w:r>
        <w:t>Sie wird mir sein ein Kämmerlein,</w:t>
      </w:r>
      <w:r>
        <w:br/>
        <w:t>da ich auf Rosen liege,</w:t>
      </w:r>
      <w:r>
        <w:br/>
        <w:t>weil ich nun durch deinen Tod</w:t>
      </w:r>
      <w:r>
        <w:br/>
        <w:t>Tod und Grab besiege.</w:t>
      </w:r>
    </w:p>
    <w:p w14:paraId="13EA883F" w14:textId="77777777" w:rsidR="0012738B" w:rsidRDefault="0012738B" w:rsidP="0012738B">
      <w:pPr>
        <w:pStyle w:val="StandardWeb"/>
      </w:pPr>
      <w:r>
        <w:t>Gar nichts verdirbt, der Leib nur stirbt;</w:t>
      </w:r>
      <w:r>
        <w:br/>
        <w:t>doch wird er auferstehen,</w:t>
      </w:r>
      <w:r>
        <w:br/>
        <w:t>und in ganz verklärter Zier</w:t>
      </w:r>
      <w:r>
        <w:br/>
        <w:t>aus dem Grabe gehen.</w:t>
      </w:r>
    </w:p>
    <w:p w14:paraId="27798C4A" w14:textId="77777777" w:rsidR="0012738B" w:rsidRDefault="0012738B" w:rsidP="0012738B">
      <w:pPr>
        <w:pStyle w:val="StandardWeb"/>
      </w:pPr>
      <w:r>
        <w:t>Indes will ich, o Jesu, dich</w:t>
      </w:r>
      <w:r>
        <w:br/>
        <w:t>in meine Seele senken,</w:t>
      </w:r>
      <w:r>
        <w:br/>
        <w:t xml:space="preserve">und an deinen </w:t>
      </w:r>
      <w:proofErr w:type="spellStart"/>
      <w:r>
        <w:t>bittern</w:t>
      </w:r>
      <w:proofErr w:type="spellEnd"/>
      <w:r>
        <w:t xml:space="preserve"> Tod</w:t>
      </w:r>
      <w:r>
        <w:br/>
        <w:t>bis ins Grab gedenken.</w:t>
      </w:r>
    </w:p>
    <w:p w14:paraId="7C07126D" w14:textId="77777777" w:rsidR="00556A3C" w:rsidRDefault="00556A3C" w:rsidP="00556A3C">
      <w:pPr>
        <w:pStyle w:val="berschrift1"/>
      </w:pPr>
      <w:r w:rsidRPr="00556A3C">
        <w:t>Gerhardt, Paul – O Haupt voll Blut und Wunden</w:t>
      </w:r>
    </w:p>
    <w:p w14:paraId="365AE858" w14:textId="77777777" w:rsidR="00556A3C" w:rsidRDefault="00556A3C" w:rsidP="00556A3C">
      <w:pPr>
        <w:pStyle w:val="StandardWeb"/>
      </w:pPr>
      <w:r>
        <w:t>O Haupt voll Blut und Wunden,</w:t>
      </w:r>
      <w:r>
        <w:br/>
        <w:t>voll Schmerz und voller Hohn,</w:t>
      </w:r>
      <w:r>
        <w:br/>
        <w:t>o Haupt, zum Spott gebunden</w:t>
      </w:r>
      <w:r>
        <w:br/>
        <w:t xml:space="preserve">mit einer </w:t>
      </w:r>
      <w:proofErr w:type="spellStart"/>
      <w:r>
        <w:t>Dornenkron</w:t>
      </w:r>
      <w:proofErr w:type="spellEnd"/>
      <w:r>
        <w:t>,</w:t>
      </w:r>
      <w:r>
        <w:br/>
        <w:t xml:space="preserve">o Haupt, sonst schön </w:t>
      </w:r>
      <w:proofErr w:type="spellStart"/>
      <w:r>
        <w:t>gekrönet</w:t>
      </w:r>
      <w:proofErr w:type="spellEnd"/>
      <w:r>
        <w:br/>
        <w:t>mit höchster Ehr und Zier,</w:t>
      </w:r>
      <w:r>
        <w:br/>
        <w:t>jetzt aber höchst verhöhnet,</w:t>
      </w:r>
      <w:r>
        <w:br/>
      </w:r>
      <w:proofErr w:type="spellStart"/>
      <w:r>
        <w:t>gegrüßet</w:t>
      </w:r>
      <w:proofErr w:type="spellEnd"/>
      <w:r>
        <w:t xml:space="preserve"> seist du mir!</w:t>
      </w:r>
    </w:p>
    <w:p w14:paraId="58903E7A" w14:textId="77777777" w:rsidR="00556A3C" w:rsidRDefault="00556A3C" w:rsidP="00556A3C">
      <w:pPr>
        <w:pStyle w:val="StandardWeb"/>
      </w:pPr>
      <w:r>
        <w:t>O edles Angesichte,</w:t>
      </w:r>
      <w:r>
        <w:br/>
        <w:t>davor das Reich der Welt</w:t>
      </w:r>
      <w:r>
        <w:br/>
        <w:t>erschrickt und wird zu nichte,</w:t>
      </w:r>
      <w:r>
        <w:br/>
        <w:t>wie bist du so entstellt,</w:t>
      </w:r>
      <w:r>
        <w:br/>
        <w:t>wie bist du so erbleichet!</w:t>
      </w:r>
      <w:r>
        <w:br/>
        <w:t>Wer hat dein Augenlicht,</w:t>
      </w:r>
      <w:r>
        <w:br/>
        <w:t>dem sonst kein Licht mehr gleichet,</w:t>
      </w:r>
      <w:r>
        <w:br/>
        <w:t xml:space="preserve">so schmachvoll </w:t>
      </w:r>
      <w:proofErr w:type="spellStart"/>
      <w:r>
        <w:t>zugericht’t</w:t>
      </w:r>
      <w:proofErr w:type="spellEnd"/>
      <w:r>
        <w:t>?</w:t>
      </w:r>
    </w:p>
    <w:p w14:paraId="30B9A53D" w14:textId="77777777" w:rsidR="00556A3C" w:rsidRDefault="00556A3C" w:rsidP="00556A3C">
      <w:pPr>
        <w:pStyle w:val="StandardWeb"/>
      </w:pPr>
      <w:r>
        <w:t>Die Farbe deiner Wangen,</w:t>
      </w:r>
      <w:r>
        <w:br/>
        <w:t>der roten Lippen Pracht</w:t>
      </w:r>
      <w:r>
        <w:br/>
        <w:t>ist hin und ganz vergangen;</w:t>
      </w:r>
      <w:r>
        <w:br/>
        <w:t>des blassen Todes Macht</w:t>
      </w:r>
      <w:r>
        <w:br/>
        <w:t>hat alles hingenommen,</w:t>
      </w:r>
      <w:r>
        <w:br/>
        <w:t>hat alles hingerafft,</w:t>
      </w:r>
      <w:r>
        <w:br/>
        <w:t>und daher bist du kommen</w:t>
      </w:r>
      <w:r>
        <w:br/>
        <w:t>von deines Leibes Pracht.</w:t>
      </w:r>
    </w:p>
    <w:p w14:paraId="5D04E39C" w14:textId="77777777" w:rsidR="00556A3C" w:rsidRDefault="00556A3C" w:rsidP="00556A3C">
      <w:pPr>
        <w:pStyle w:val="StandardWeb"/>
      </w:pPr>
      <w:r>
        <w:t>Nun, was du, Herr, erduldet,</w:t>
      </w:r>
      <w:r>
        <w:br/>
        <w:t>ist alles meine Last,</w:t>
      </w:r>
      <w:r>
        <w:br/>
        <w:t>ich hab es selbst verschuldet,</w:t>
      </w:r>
      <w:r>
        <w:br/>
        <w:t>was du getragen hast.</w:t>
      </w:r>
      <w:r>
        <w:br/>
        <w:t>Schau her, hier steh ich Armer,</w:t>
      </w:r>
      <w:r>
        <w:br/>
        <w:t>der Zorn verdienet hat;</w:t>
      </w:r>
      <w:r>
        <w:br/>
        <w:t>gib mir, o mein Erbarmer,</w:t>
      </w:r>
      <w:r>
        <w:br/>
        <w:t>den Anblick deiner Gnad.</w:t>
      </w:r>
    </w:p>
    <w:p w14:paraId="1F9CB855" w14:textId="77777777" w:rsidR="00556A3C" w:rsidRDefault="00556A3C" w:rsidP="00556A3C">
      <w:pPr>
        <w:pStyle w:val="StandardWeb"/>
      </w:pPr>
      <w:r>
        <w:t>Erkenne mich, mein Hüter,</w:t>
      </w:r>
      <w:r>
        <w:br/>
        <w:t>mein Hirte, nimm mich an!</w:t>
      </w:r>
      <w:r>
        <w:br/>
        <w:t>Von dir, Quell aller Güter,</w:t>
      </w:r>
      <w:r>
        <w:br/>
        <w:t>ist mir viel Guts getan;</w:t>
      </w:r>
      <w:r>
        <w:br/>
        <w:t>dein Mund hat mich begabet</w:t>
      </w:r>
      <w:r>
        <w:br/>
        <w:t>mit wunderbarem Trost,</w:t>
      </w:r>
      <w:r>
        <w:br/>
        <w:t xml:space="preserve">dein Geist hat mich </w:t>
      </w:r>
      <w:proofErr w:type="spellStart"/>
      <w:r>
        <w:t>gelabet</w:t>
      </w:r>
      <w:proofErr w:type="spellEnd"/>
      <w:r>
        <w:br/>
        <w:t>mit reicher Himmelskost.</w:t>
      </w:r>
    </w:p>
    <w:p w14:paraId="5A58547E" w14:textId="77777777" w:rsidR="00556A3C" w:rsidRDefault="00556A3C" w:rsidP="00556A3C">
      <w:pPr>
        <w:pStyle w:val="StandardWeb"/>
      </w:pPr>
      <w:r>
        <w:t>Ich will hier bei dir stehen,</w:t>
      </w:r>
      <w:r>
        <w:br/>
        <w:t>verachte mich doch nicht;</w:t>
      </w:r>
      <w:r>
        <w:br/>
        <w:t>von dir will ich nicht gehen,</w:t>
      </w:r>
      <w:r>
        <w:br/>
        <w:t>wenn dir dein Herze bricht;</w:t>
      </w:r>
      <w:r>
        <w:br/>
        <w:t>wenn dein Haupt wird erblassen</w:t>
      </w:r>
      <w:r>
        <w:br/>
        <w:t>im letzten Todesstoß,</w:t>
      </w:r>
      <w:r>
        <w:br/>
        <w:t>alsdann will ich dich fassen</w:t>
      </w:r>
      <w:r>
        <w:br/>
        <w:t>in meinen Arm und Schoß.</w:t>
      </w:r>
    </w:p>
    <w:p w14:paraId="09AE47C9" w14:textId="77777777" w:rsidR="00556A3C" w:rsidRDefault="00556A3C" w:rsidP="00556A3C">
      <w:pPr>
        <w:pStyle w:val="StandardWeb"/>
      </w:pPr>
      <w:r>
        <w:t>Es dient zu meinen Freuden</w:t>
      </w:r>
      <w:r>
        <w:br/>
        <w:t>und kommt mir herzlich wohl,</w:t>
      </w:r>
      <w:r>
        <w:br/>
        <w:t>wenn ich in deinem Leiden,</w:t>
      </w:r>
      <w:r>
        <w:br/>
        <w:t>mein Heil, mich finden soll.</w:t>
      </w:r>
      <w:r>
        <w:br/>
        <w:t>Ach möcht ich, o mein Leben,</w:t>
      </w:r>
      <w:r>
        <w:br/>
        <w:t>an deinem Kreuze hier</w:t>
      </w:r>
      <w:r>
        <w:br/>
        <w:t>mein Leben von mir geben,</w:t>
      </w:r>
      <w:r>
        <w:br/>
        <w:t>wie wohl geschähe mir!</w:t>
      </w:r>
    </w:p>
    <w:p w14:paraId="7E048D9B" w14:textId="77777777" w:rsidR="00556A3C" w:rsidRDefault="00556A3C" w:rsidP="00556A3C">
      <w:pPr>
        <w:pStyle w:val="StandardWeb"/>
      </w:pPr>
      <w:r>
        <w:t>Ich danke dir von Herzen,</w:t>
      </w:r>
      <w:r>
        <w:br/>
        <w:t>o Jesus, liebster Freund,</w:t>
      </w:r>
      <w:r>
        <w:br/>
        <w:t>für deines Todes Schmerzen,</w:t>
      </w:r>
      <w:r>
        <w:br/>
        <w:t xml:space="preserve">da </w:t>
      </w:r>
      <w:proofErr w:type="spellStart"/>
      <w:r>
        <w:t>dus</w:t>
      </w:r>
      <w:proofErr w:type="spellEnd"/>
      <w:r>
        <w:t xml:space="preserve"> so gut gemeint.</w:t>
      </w:r>
      <w:r>
        <w:br/>
        <w:t xml:space="preserve">Ach gib, </w:t>
      </w:r>
      <w:proofErr w:type="spellStart"/>
      <w:r>
        <w:t>daß</w:t>
      </w:r>
      <w:proofErr w:type="spellEnd"/>
      <w:r>
        <w:t xml:space="preserve"> ich mich halte</w:t>
      </w:r>
      <w:r>
        <w:br/>
        <w:t>zu dir und deiner Treu,</w:t>
      </w:r>
      <w:r>
        <w:br/>
        <w:t>und wenn ich einst erkalte,</w:t>
      </w:r>
      <w:r>
        <w:br/>
        <w:t>in dir mein Ende sei.</w:t>
      </w:r>
    </w:p>
    <w:p w14:paraId="0FB97E3B" w14:textId="77777777" w:rsidR="00556A3C" w:rsidRDefault="00556A3C" w:rsidP="00556A3C">
      <w:pPr>
        <w:pStyle w:val="StandardWeb"/>
      </w:pPr>
      <w:r>
        <w:t>Wenn ich einmal soll scheiden,</w:t>
      </w:r>
      <w:r>
        <w:br/>
        <w:t>so scheide nicht von mir;</w:t>
      </w:r>
      <w:r>
        <w:br/>
        <w:t>wenn ich den Tod soll leiden,</w:t>
      </w:r>
      <w:r>
        <w:br/>
        <w:t>so tritt du dann herfür;</w:t>
      </w:r>
      <w:r>
        <w:br/>
        <w:t>wenn mir am allerbängsten</w:t>
      </w:r>
      <w:r>
        <w:br/>
        <w:t>wird um das Herze sein,</w:t>
      </w:r>
      <w:r>
        <w:br/>
        <w:t>so reiß mich aus den Ängsten</w:t>
      </w:r>
      <w:r>
        <w:br/>
        <w:t>kraft deiner Angst und Pein.</w:t>
      </w:r>
    </w:p>
    <w:p w14:paraId="5A2C47EB" w14:textId="77777777" w:rsidR="00556A3C" w:rsidRDefault="00556A3C" w:rsidP="00556A3C">
      <w:pPr>
        <w:pStyle w:val="StandardWeb"/>
      </w:pPr>
      <w:r>
        <w:t>Erscheine mir zum Schilde,</w:t>
      </w:r>
      <w:r>
        <w:br/>
        <w:t>zum Trost in meinem Tod</w:t>
      </w:r>
      <w:r>
        <w:br/>
        <w:t xml:space="preserve">und </w:t>
      </w:r>
      <w:proofErr w:type="spellStart"/>
      <w:r>
        <w:t>laß</w:t>
      </w:r>
      <w:proofErr w:type="spellEnd"/>
      <w:r>
        <w:t xml:space="preserve"> mich sehn dein Bilde</w:t>
      </w:r>
      <w:r>
        <w:br/>
        <w:t>in deiner Kreuzesnot.</w:t>
      </w:r>
      <w:r>
        <w:br/>
        <w:t>Da will ich nach dir blicken,</w:t>
      </w:r>
      <w:r>
        <w:br/>
        <w:t>da will ich glaubensvoll</w:t>
      </w:r>
      <w:r>
        <w:br/>
        <w:t>fest an mein Herz dich drücken:</w:t>
      </w:r>
      <w:r>
        <w:br/>
        <w:t xml:space="preserve">wer so stirbt, der stirbt wohl. </w:t>
      </w:r>
    </w:p>
    <w:p w14:paraId="3F0BD6E4" w14:textId="77777777" w:rsidR="00556A3C" w:rsidRDefault="00556A3C" w:rsidP="00556A3C">
      <w:pPr>
        <w:pStyle w:val="berschrift1"/>
      </w:pPr>
      <w:r w:rsidRPr="00556A3C">
        <w:t xml:space="preserve">Gerhardt, Paul – O Mensch, beweine deine </w:t>
      </w:r>
      <w:proofErr w:type="spellStart"/>
      <w:r w:rsidRPr="00556A3C">
        <w:t>Sünd</w:t>
      </w:r>
      <w:proofErr w:type="spellEnd"/>
    </w:p>
    <w:p w14:paraId="443FB3C2" w14:textId="77777777" w:rsidR="00556A3C" w:rsidRDefault="00556A3C" w:rsidP="00556A3C">
      <w:pPr>
        <w:pStyle w:val="StandardWeb"/>
      </w:pPr>
      <w:r>
        <w:t xml:space="preserve">1. O Mensch, beweine deine </w:t>
      </w:r>
      <w:proofErr w:type="spellStart"/>
      <w:r>
        <w:t>Sünd</w:t>
      </w:r>
      <w:proofErr w:type="spellEnd"/>
      <w:r>
        <w:t>,</w:t>
      </w:r>
      <w:r>
        <w:br/>
        <w:t>Um welcher willen Gottes Kind</w:t>
      </w:r>
      <w:r>
        <w:br/>
        <w:t xml:space="preserve">Ein </w:t>
      </w:r>
      <w:proofErr w:type="spellStart"/>
      <w:r>
        <w:t>Mensche</w:t>
      </w:r>
      <w:proofErr w:type="spellEnd"/>
      <w:r>
        <w:t xml:space="preserve"> </w:t>
      </w:r>
      <w:proofErr w:type="spellStart"/>
      <w:r>
        <w:t>mußte</w:t>
      </w:r>
      <w:proofErr w:type="spellEnd"/>
      <w:r>
        <w:t xml:space="preserve"> werden:</w:t>
      </w:r>
      <w:r>
        <w:br/>
        <w:t>Er kam von seines Vaters Thron,</w:t>
      </w:r>
      <w:r>
        <w:br/>
        <w:t>Wird einer armen Jungfrau Sohn,</w:t>
      </w:r>
      <w:r>
        <w:br/>
        <w:t>Tat große Ding auf Erden.</w:t>
      </w:r>
      <w:r>
        <w:br/>
        <w:t>Die Kranken macht er frisch und stark</w:t>
      </w:r>
      <w:r>
        <w:br/>
        <w:t>Und risse, was schon lag im Sarg,</w:t>
      </w:r>
      <w:r>
        <w:br/>
        <w:t>Dem Tod aus seinem Rachen;</w:t>
      </w:r>
      <w:r>
        <w:br/>
        <w:t xml:space="preserve">Bis </w:t>
      </w:r>
      <w:proofErr w:type="spellStart"/>
      <w:r>
        <w:t>daß</w:t>
      </w:r>
      <w:proofErr w:type="spellEnd"/>
      <w:r>
        <w:t xml:space="preserve"> er selbst durch Feindes </w:t>
      </w:r>
      <w:proofErr w:type="spellStart"/>
      <w:r>
        <w:t>Händ</w:t>
      </w:r>
      <w:proofErr w:type="spellEnd"/>
      <w:r>
        <w:br/>
        <w:t>Am Kreuze seines Lebens End</w:t>
      </w:r>
      <w:r>
        <w:br/>
        <w:t xml:space="preserve">In Schmerzen </w:t>
      </w:r>
      <w:proofErr w:type="spellStart"/>
      <w:r>
        <w:t>mußte</w:t>
      </w:r>
      <w:proofErr w:type="spellEnd"/>
      <w:r>
        <w:t xml:space="preserve"> machen.</w:t>
      </w:r>
    </w:p>
    <w:p w14:paraId="5ADFE587" w14:textId="77777777" w:rsidR="00556A3C" w:rsidRDefault="00556A3C" w:rsidP="00556A3C">
      <w:pPr>
        <w:pStyle w:val="StandardWeb"/>
      </w:pPr>
      <w:r>
        <w:t>2. Denn als nun wieder Ostern war,</w:t>
      </w:r>
      <w:r>
        <w:br/>
        <w:t>Nahm er zu sich der Zwölfe Schar</w:t>
      </w:r>
      <w:r>
        <w:br/>
        <w:t>Und sprach mit treuem Munde:</w:t>
      </w:r>
      <w:r>
        <w:br/>
        <w:t>Nach zweien Tagen kommt die Nacht,</w:t>
      </w:r>
      <w:r>
        <w:br/>
        <w:t xml:space="preserve">Da man das </w:t>
      </w:r>
      <w:proofErr w:type="spellStart"/>
      <w:r>
        <w:t>Osterlämmlein</w:t>
      </w:r>
      <w:proofErr w:type="spellEnd"/>
      <w:r>
        <w:t xml:space="preserve"> </w:t>
      </w:r>
      <w:proofErr w:type="spellStart"/>
      <w:r>
        <w:t>schlacht´t</w:t>
      </w:r>
      <w:proofErr w:type="spellEnd"/>
      <w:r>
        <w:t>;</w:t>
      </w:r>
      <w:r>
        <w:br/>
        <w:t>Dann ist auch meine Stunde.</w:t>
      </w:r>
      <w:r>
        <w:br/>
        <w:t>Da ging die ganze Klerisei</w:t>
      </w:r>
      <w:r>
        <w:br/>
        <w:t>Zu Rat, wie sie ihm käme bei,</w:t>
      </w:r>
      <w:r>
        <w:br/>
        <w:t>Hingegen die ihn liebte,</w:t>
      </w:r>
      <w:r>
        <w:br/>
        <w:t>Salbt ihn gar schön in Simons Haus,</w:t>
      </w:r>
      <w:r>
        <w:br/>
        <w:t>Der Herr strich diese Tat heraus,</w:t>
      </w:r>
      <w:r>
        <w:br/>
        <w:t>Schalt den, der sie betrübte.</w:t>
      </w:r>
    </w:p>
    <w:p w14:paraId="5A7553E4" w14:textId="77777777" w:rsidR="00556A3C" w:rsidRDefault="00556A3C" w:rsidP="00556A3C">
      <w:pPr>
        <w:pStyle w:val="StandardWeb"/>
      </w:pPr>
      <w:r>
        <w:t>3. Das war der bös Ischarioth,</w:t>
      </w:r>
      <w:r>
        <w:br/>
        <w:t>Der seinen Herrn der bösen Rott</w:t>
      </w:r>
      <w:r>
        <w:br/>
        <w:t>Geschworen und verraten,</w:t>
      </w:r>
      <w:r>
        <w:br/>
        <w:t>Das fromme Lamm, der Heiland, kam,</w:t>
      </w:r>
      <w:r>
        <w:br/>
        <w:t>Aß süßes Brot und Osterlamm,</w:t>
      </w:r>
      <w:r>
        <w:br/>
        <w:t>Wie andre Juden taten.</w:t>
      </w:r>
      <w:r>
        <w:br/>
        <w:t>Drauf stiftet er sein Fleisch und Blut,</w:t>
      </w:r>
      <w:r>
        <w:br/>
        <w:t>Des Neuen Testamentes Gut,</w:t>
      </w:r>
      <w:r>
        <w:br/>
        <w:t>Zu trinken und zu essen,</w:t>
      </w:r>
      <w:r>
        <w:br/>
        <w:t>Und stund hernach von seinem Ort,</w:t>
      </w:r>
      <w:r>
        <w:br/>
        <w:t xml:space="preserve">Wusch seine Jünger, </w:t>
      </w:r>
      <w:proofErr w:type="spellStart"/>
      <w:r>
        <w:t>red´te</w:t>
      </w:r>
      <w:proofErr w:type="spellEnd"/>
      <w:r>
        <w:t xml:space="preserve"> Wort,</w:t>
      </w:r>
      <w:r>
        <w:br/>
        <w:t>Die nimmer zu vergessen.</w:t>
      </w:r>
    </w:p>
    <w:p w14:paraId="62204896" w14:textId="77777777" w:rsidR="00556A3C" w:rsidRDefault="00556A3C" w:rsidP="00556A3C">
      <w:pPr>
        <w:pStyle w:val="StandardWeb"/>
      </w:pPr>
      <w:r>
        <w:t xml:space="preserve">4. Er kam zum </w:t>
      </w:r>
      <w:proofErr w:type="spellStart"/>
      <w:r>
        <w:t>heilgen</w:t>
      </w:r>
      <w:proofErr w:type="spellEnd"/>
      <w:r>
        <w:t xml:space="preserve"> </w:t>
      </w:r>
      <w:proofErr w:type="spellStart"/>
      <w:r>
        <w:t>Öleberg</w:t>
      </w:r>
      <w:proofErr w:type="spellEnd"/>
      <w:r>
        <w:t>;</w:t>
      </w:r>
      <w:r>
        <w:br/>
        <w:t>Da, da ging an das hohe Werk</w:t>
      </w:r>
      <w:r>
        <w:br/>
        <w:t>Mit Zittern und Zagen.</w:t>
      </w:r>
      <w:r>
        <w:br/>
        <w:t>Die Erde nahm den Blutschweiß an,</w:t>
      </w:r>
      <w:r>
        <w:br/>
        <w:t>Der häufig aus ihm drang und rann,</w:t>
      </w:r>
      <w:r>
        <w:br/>
        <w:t>Der Himmel hört ihn sagen:</w:t>
      </w:r>
      <w:r>
        <w:br/>
        <w:t>O Vaterherz, gefällt es dir,</w:t>
      </w:r>
      <w:r>
        <w:br/>
        <w:t>So gehe dieser Kelch von mir;</w:t>
      </w:r>
      <w:r>
        <w:br/>
        <w:t xml:space="preserve">Wo nicht, </w:t>
      </w:r>
      <w:proofErr w:type="spellStart"/>
      <w:r>
        <w:t>gescheh</w:t>
      </w:r>
      <w:proofErr w:type="spellEnd"/>
      <w:r>
        <w:t xml:space="preserve"> dein Wille!</w:t>
      </w:r>
      <w:r>
        <w:br/>
        <w:t>Und täte das zum dritten Mal.</w:t>
      </w:r>
      <w:r>
        <w:br/>
        <w:t>Indessen lag der Jünger Zahl</w:t>
      </w:r>
      <w:r>
        <w:br/>
        <w:t>In Schlaf und süßer Stille.</w:t>
      </w:r>
    </w:p>
    <w:p w14:paraId="0B8D9EE0" w14:textId="77777777" w:rsidR="00556A3C" w:rsidRDefault="00556A3C" w:rsidP="00556A3C">
      <w:pPr>
        <w:pStyle w:val="StandardWeb"/>
      </w:pPr>
      <w:r>
        <w:t>5. Ach, sprach das liebe treue Herz,</w:t>
      </w:r>
      <w:r>
        <w:br/>
        <w:t>Ihr liegt und schlaft; mich hat der Schmerz</w:t>
      </w:r>
      <w:r>
        <w:br/>
        <w:t>Und Todesangst umfangen.</w:t>
      </w:r>
      <w:r>
        <w:br/>
        <w:t>Ach, wacht und betet, betet, wacht!</w:t>
      </w:r>
      <w:r>
        <w:br/>
        <w:t>Damit ihr von des Feindes Macht</w:t>
      </w:r>
      <w:r>
        <w:br/>
        <w:t>Nicht werdet hintergangen.</w:t>
      </w:r>
      <w:r>
        <w:br/>
        <w:t>Nun ist mein Stündlein vor der Tür,</w:t>
      </w:r>
      <w:r>
        <w:br/>
        <w:t>Steht auf! Da kommet her zu mir</w:t>
      </w:r>
      <w:r>
        <w:br/>
        <w:t>Mein Jünger und Verräter!</w:t>
      </w:r>
      <w:r>
        <w:br/>
        <w:t>Er hatte kaum gehöret auf,</w:t>
      </w:r>
      <w:r>
        <w:br/>
        <w:t>Umringt ihn Judas und sein Hauf</w:t>
      </w:r>
      <w:r>
        <w:br/>
        <w:t>Als einen Übeltäter.</w:t>
      </w:r>
    </w:p>
    <w:p w14:paraId="5314BEEE" w14:textId="77777777" w:rsidR="00556A3C" w:rsidRDefault="00556A3C" w:rsidP="00556A3C">
      <w:pPr>
        <w:pStyle w:val="StandardWeb"/>
      </w:pPr>
      <w:r>
        <w:t xml:space="preserve">6. Der Führer </w:t>
      </w:r>
      <w:proofErr w:type="spellStart"/>
      <w:r>
        <w:t>küßt</w:t>
      </w:r>
      <w:proofErr w:type="spellEnd"/>
      <w:r>
        <w:t xml:space="preserve"> ihn mit dem Mund,</w:t>
      </w:r>
      <w:r>
        <w:br/>
        <w:t>Und war doch nichts im Herzensgrund</w:t>
      </w:r>
      <w:r>
        <w:br/>
        <w:t xml:space="preserve">Als </w:t>
      </w:r>
      <w:proofErr w:type="spellStart"/>
      <w:r>
        <w:t>bittres</w:t>
      </w:r>
      <w:proofErr w:type="spellEnd"/>
      <w:r>
        <w:t xml:space="preserve"> Gift und Fluchen,</w:t>
      </w:r>
      <w:r>
        <w:br/>
        <w:t>Doch trat der Heiland frei dahin,</w:t>
      </w:r>
      <w:r>
        <w:br/>
        <w:t>Sprach klar und deutlich: Seht, ich bin,</w:t>
      </w:r>
      <w:r>
        <w:br/>
        <w:t>Den eure Augen suchen.</w:t>
      </w:r>
      <w:r>
        <w:br/>
        <w:t xml:space="preserve">Sucht ihr denn mich, so lasset </w:t>
      </w:r>
      <w:proofErr w:type="spellStart"/>
      <w:r>
        <w:t>gehn</w:t>
      </w:r>
      <w:proofErr w:type="spellEnd"/>
      <w:r>
        <w:t>,</w:t>
      </w:r>
      <w:r>
        <w:br/>
        <w:t xml:space="preserve">Die ihr hier bei mir sehet </w:t>
      </w:r>
      <w:proofErr w:type="spellStart"/>
      <w:r>
        <w:t>stehn</w:t>
      </w:r>
      <w:proofErr w:type="spellEnd"/>
      <w:r>
        <w:t>.</w:t>
      </w:r>
      <w:r>
        <w:br/>
        <w:t>Meint hiermit seine Jünger.</w:t>
      </w:r>
      <w:r>
        <w:br/>
        <w:t>Und als des Petri strenger Sinn</w:t>
      </w:r>
      <w:r>
        <w:br/>
        <w:t xml:space="preserve">Den </w:t>
      </w:r>
      <w:proofErr w:type="spellStart"/>
      <w:r>
        <w:t>Malchum</w:t>
      </w:r>
      <w:proofErr w:type="spellEnd"/>
      <w:r>
        <w:t xml:space="preserve"> </w:t>
      </w:r>
      <w:proofErr w:type="spellStart"/>
      <w:r>
        <w:t>schluge</w:t>
      </w:r>
      <w:proofErr w:type="spellEnd"/>
      <w:r>
        <w:t>, heilt er ihn</w:t>
      </w:r>
      <w:r>
        <w:br/>
        <w:t>Am Ohr mit seinem Finger.</w:t>
      </w:r>
    </w:p>
    <w:p w14:paraId="5DED9C35" w14:textId="77777777" w:rsidR="00556A3C" w:rsidRDefault="00556A3C" w:rsidP="00556A3C">
      <w:pPr>
        <w:pStyle w:val="StandardWeb"/>
      </w:pPr>
      <w:r>
        <w:t>7. Steck ein das Schwert, sprach unser Licht,</w:t>
      </w:r>
      <w:r>
        <w:br/>
        <w:t xml:space="preserve">Solch Arbeit dienet </w:t>
      </w:r>
      <w:proofErr w:type="spellStart"/>
      <w:r>
        <w:t>hieher</w:t>
      </w:r>
      <w:proofErr w:type="spellEnd"/>
      <w:r>
        <w:t xml:space="preserve"> nicht,</w:t>
      </w:r>
      <w:r>
        <w:br/>
        <w:t xml:space="preserve">Mein Kelch </w:t>
      </w:r>
      <w:proofErr w:type="spellStart"/>
      <w:r>
        <w:t>muß</w:t>
      </w:r>
      <w:proofErr w:type="spellEnd"/>
      <w:r>
        <w:t xml:space="preserve"> sein getrunken.</w:t>
      </w:r>
      <w:r>
        <w:br/>
        <w:t>Drauf ist der Richter aller Welt</w:t>
      </w:r>
      <w:r>
        <w:br/>
        <w:t>Den Hohepriestern dargestellt;</w:t>
      </w:r>
      <w:r>
        <w:br/>
        <w:t>Und da ist auch gesunken</w:t>
      </w:r>
      <w:r>
        <w:br/>
        <w:t xml:space="preserve">Des Petri Herz und </w:t>
      </w:r>
      <w:proofErr w:type="spellStart"/>
      <w:r>
        <w:t>Leuenmut</w:t>
      </w:r>
      <w:proofErr w:type="spellEnd"/>
      <w:r>
        <w:t>,</w:t>
      </w:r>
      <w:r>
        <w:br/>
        <w:t>Nit zwar durch Schwert und Feuersglut,</w:t>
      </w:r>
      <w:r>
        <w:br/>
        <w:t>Nur durch ein bloßes Fragen,</w:t>
      </w:r>
      <w:r>
        <w:br/>
        <w:t>Ob er nicht Jesu Jünger sei?</w:t>
      </w:r>
      <w:r>
        <w:br/>
        <w:t>Da fällt sein Glaube, Lieb und Treu,</w:t>
      </w:r>
      <w:r>
        <w:br/>
        <w:t>Weiß nichts als Nein zu sagen.</w:t>
      </w:r>
    </w:p>
    <w:p w14:paraId="7F8E7EBB" w14:textId="77777777" w:rsidR="00556A3C" w:rsidRDefault="00556A3C" w:rsidP="00556A3C">
      <w:pPr>
        <w:pStyle w:val="StandardWeb"/>
      </w:pPr>
      <w:r>
        <w:t xml:space="preserve">8. Auf diesen Fall kam große </w:t>
      </w:r>
      <w:proofErr w:type="spellStart"/>
      <w:r>
        <w:t>Reu</w:t>
      </w:r>
      <w:proofErr w:type="spellEnd"/>
      <w:r>
        <w:t>,</w:t>
      </w:r>
      <w:r>
        <w:br/>
        <w:t>Er sing an, da der Hahne schrei,</w:t>
      </w:r>
      <w:r>
        <w:br/>
        <w:t>Sehr bitterlich zu weinen.</w:t>
      </w:r>
      <w:r>
        <w:br/>
        <w:t>Das Auge, das die Herzen sieht,</w:t>
      </w:r>
      <w:r>
        <w:br/>
        <w:t xml:space="preserve">Tät einen Blick, ließ Gnad und </w:t>
      </w:r>
      <w:proofErr w:type="spellStart"/>
      <w:r>
        <w:t>Güt</w:t>
      </w:r>
      <w:proofErr w:type="spellEnd"/>
      <w:r>
        <w:br/>
        <w:t>Dem armen Petro scheinen.</w:t>
      </w:r>
      <w:r>
        <w:br/>
        <w:t>Die falsche Zeugen traten dar</w:t>
      </w:r>
      <w:r>
        <w:br/>
        <w:t xml:space="preserve">Und </w:t>
      </w:r>
      <w:proofErr w:type="spellStart"/>
      <w:r>
        <w:t>red´ten</w:t>
      </w:r>
      <w:proofErr w:type="spellEnd"/>
      <w:r>
        <w:t xml:space="preserve"> viel, so nimmer wahr,</w:t>
      </w:r>
      <w:r>
        <w:br/>
        <w:t>Auch niemals wird geschehen;</w:t>
      </w:r>
      <w:r>
        <w:br/>
        <w:t>Drum auch der Herr unnötig schätzt,</w:t>
      </w:r>
      <w:r>
        <w:br/>
      </w:r>
      <w:proofErr w:type="spellStart"/>
      <w:r>
        <w:t>Daß</w:t>
      </w:r>
      <w:proofErr w:type="spellEnd"/>
      <w:r>
        <w:t xml:space="preserve"> er sein Wort dagegen setzt,</w:t>
      </w:r>
      <w:r>
        <w:br/>
        <w:t xml:space="preserve">Läßts durch den Wind </w:t>
      </w:r>
      <w:proofErr w:type="spellStart"/>
      <w:r>
        <w:t>zerwehen</w:t>
      </w:r>
      <w:proofErr w:type="spellEnd"/>
      <w:r>
        <w:t>.</w:t>
      </w:r>
    </w:p>
    <w:p w14:paraId="18A0D834" w14:textId="77777777" w:rsidR="00556A3C" w:rsidRDefault="00556A3C" w:rsidP="00556A3C">
      <w:pPr>
        <w:pStyle w:val="StandardWeb"/>
      </w:pPr>
      <w:r>
        <w:t>9. Dem aber, er ward verklagt,</w:t>
      </w:r>
      <w:r>
        <w:br/>
        <w:t>Antwortet er, da er ihn fragt,</w:t>
      </w:r>
      <w:r>
        <w:br/>
        <w:t>Ob er von Gott geboren:</w:t>
      </w:r>
      <w:r>
        <w:br/>
        <w:t>Ja, ich bin Mensch und Gottes Sohn,</w:t>
      </w:r>
      <w:r>
        <w:br/>
        <w:t xml:space="preserve">Der Welt zum Heil, zur Freud und </w:t>
      </w:r>
      <w:proofErr w:type="spellStart"/>
      <w:r>
        <w:t>Kron</w:t>
      </w:r>
      <w:proofErr w:type="spellEnd"/>
      <w:r>
        <w:br/>
        <w:t>Vom Vater auserkoren;</w:t>
      </w:r>
      <w:r>
        <w:br/>
        <w:t>Ihr werdet meine Herrlichkeit</w:t>
      </w:r>
      <w:r>
        <w:br/>
        <w:t>Zur Rechten Gottes mit der Zeit</w:t>
      </w:r>
      <w:r>
        <w:br/>
        <w:t>Hoch in den Wolken sehen.-</w:t>
      </w:r>
      <w:r>
        <w:br/>
        <w:t xml:space="preserve">Das nennt der </w:t>
      </w:r>
      <w:proofErr w:type="spellStart"/>
      <w:r>
        <w:t>Lästrer</w:t>
      </w:r>
      <w:proofErr w:type="spellEnd"/>
      <w:r>
        <w:t xml:space="preserve"> Lästerwort,</w:t>
      </w:r>
      <w:r>
        <w:br/>
        <w:t>Da schrei ein jeder: Tod und Mord!</w:t>
      </w:r>
      <w:r>
        <w:br/>
        <w:t>Da ging es an ein Schmähen.</w:t>
      </w:r>
    </w:p>
    <w:p w14:paraId="6D92F790" w14:textId="77777777" w:rsidR="00556A3C" w:rsidRDefault="00556A3C" w:rsidP="00556A3C">
      <w:pPr>
        <w:pStyle w:val="StandardWeb"/>
      </w:pPr>
      <w:r>
        <w:t>10. Man schlug, man speit ihm ins Gesicht.</w:t>
      </w:r>
      <w:r>
        <w:br/>
        <w:t xml:space="preserve">O Wunder, Wunder, </w:t>
      </w:r>
      <w:proofErr w:type="spellStart"/>
      <w:r>
        <w:t>daß</w:t>
      </w:r>
      <w:proofErr w:type="spellEnd"/>
      <w:r>
        <w:t xml:space="preserve"> hei nicht</w:t>
      </w:r>
      <w:r>
        <w:br/>
        <w:t>Die Erde sich zerrissen!</w:t>
      </w:r>
      <w:r>
        <w:br/>
        <w:t xml:space="preserve">Mit seiner starken </w:t>
      </w:r>
      <w:proofErr w:type="spellStart"/>
      <w:r>
        <w:t>Donnerstimm</w:t>
      </w:r>
      <w:proofErr w:type="spellEnd"/>
      <w:r>
        <w:br/>
        <w:t>Vom Himmel drein geschmissen!</w:t>
      </w:r>
      <w:r>
        <w:br/>
        <w:t xml:space="preserve">Sie </w:t>
      </w:r>
      <w:proofErr w:type="spellStart"/>
      <w:r>
        <w:t>bunden</w:t>
      </w:r>
      <w:proofErr w:type="spellEnd"/>
      <w:r>
        <w:t xml:space="preserve"> ihm die Augen zu</w:t>
      </w:r>
      <w:r>
        <w:br/>
        <w:t>Und hatten weder Maß noch Ruh</w:t>
      </w:r>
      <w:r>
        <w:br/>
        <w:t>Im Höhnen und im Schlagen;</w:t>
      </w:r>
      <w:r>
        <w:br/>
        <w:t>Denn wenn sie schlugen, sagten sie:</w:t>
      </w:r>
      <w:r>
        <w:br/>
        <w:t>Sag an, wer tats? Du kannst es hie</w:t>
      </w:r>
      <w:r>
        <w:br/>
        <w:t xml:space="preserve">Als ein </w:t>
      </w:r>
      <w:proofErr w:type="spellStart"/>
      <w:r>
        <w:t>Prophete</w:t>
      </w:r>
      <w:proofErr w:type="spellEnd"/>
      <w:r>
        <w:t xml:space="preserve"> sagen!</w:t>
      </w:r>
    </w:p>
    <w:p w14:paraId="3A3043C0" w14:textId="77777777" w:rsidR="00556A3C" w:rsidRDefault="00556A3C" w:rsidP="00556A3C">
      <w:pPr>
        <w:pStyle w:val="StandardWeb"/>
      </w:pPr>
      <w:r>
        <w:t>11. Und damit war er noch nicht aus.</w:t>
      </w:r>
      <w:r>
        <w:br/>
        <w:t>Am Morgen wird er in das Haus</w:t>
      </w:r>
      <w:r>
        <w:br/>
        <w:t xml:space="preserve">Pilati </w:t>
      </w:r>
      <w:proofErr w:type="spellStart"/>
      <w:r>
        <w:t>hingeführet</w:t>
      </w:r>
      <w:proofErr w:type="spellEnd"/>
      <w:r>
        <w:t>.</w:t>
      </w:r>
      <w:r>
        <w:br/>
        <w:t>Der Judas dacht den Sachen nach,</w:t>
      </w:r>
      <w:r>
        <w:br/>
        <w:t>Sein frecher Sinn sank hin und brach,</w:t>
      </w:r>
      <w:r>
        <w:br/>
        <w:t xml:space="preserve">sein Herze wird </w:t>
      </w:r>
      <w:proofErr w:type="spellStart"/>
      <w:r>
        <w:t>gerühet</w:t>
      </w:r>
      <w:proofErr w:type="spellEnd"/>
      <w:r>
        <w:t>:</w:t>
      </w:r>
      <w:r>
        <w:br/>
        <w:t xml:space="preserve">Es war ihm leid, er hatte </w:t>
      </w:r>
      <w:proofErr w:type="spellStart"/>
      <w:r>
        <w:t>Reu</w:t>
      </w:r>
      <w:proofErr w:type="spellEnd"/>
      <w:r>
        <w:t>,</w:t>
      </w:r>
      <w:r>
        <w:br/>
        <w:t>Weil aber kein Trost war dabei,</w:t>
      </w:r>
      <w:r>
        <w:br/>
        <w:t>Ging Leib und Seel zugrunde.</w:t>
      </w:r>
      <w:r>
        <w:br/>
        <w:t xml:space="preserve">Er und sein Name bleibt </w:t>
      </w:r>
      <w:proofErr w:type="spellStart"/>
      <w:r>
        <w:t>geschänd´t</w:t>
      </w:r>
      <w:proofErr w:type="spellEnd"/>
      <w:r>
        <w:br/>
        <w:t>Noch bis auf diese Stunde.</w:t>
      </w:r>
    </w:p>
    <w:p w14:paraId="68A40114" w14:textId="77777777" w:rsidR="00556A3C" w:rsidRDefault="00556A3C" w:rsidP="00556A3C">
      <w:pPr>
        <w:pStyle w:val="StandardWeb"/>
      </w:pPr>
      <w:r>
        <w:t xml:space="preserve">12. Da Jesu vor Pilato </w:t>
      </w:r>
      <w:proofErr w:type="spellStart"/>
      <w:r>
        <w:t>stund</w:t>
      </w:r>
      <w:proofErr w:type="spellEnd"/>
      <w:r>
        <w:t>,</w:t>
      </w:r>
      <w:r>
        <w:br/>
        <w:t>War sehr viel Klag und gar kein Grund,</w:t>
      </w:r>
      <w:r>
        <w:br/>
        <w:t>Das meiste, das man triebe</w:t>
      </w:r>
      <w:r>
        <w:br/>
        <w:t xml:space="preserve">War, </w:t>
      </w:r>
      <w:proofErr w:type="spellStart"/>
      <w:r>
        <w:t>daß</w:t>
      </w:r>
      <w:proofErr w:type="spellEnd"/>
      <w:r>
        <w:t xml:space="preserve"> er nichts mehr tu und lehr,</w:t>
      </w:r>
      <w:r>
        <w:br/>
        <w:t>Als was die Untertanen kehr</w:t>
      </w:r>
      <w:r>
        <w:br/>
      </w:r>
      <w:proofErr w:type="spellStart"/>
      <w:r>
        <w:t>Vons</w:t>
      </w:r>
      <w:proofErr w:type="spellEnd"/>
      <w:r>
        <w:t xml:space="preserve"> Kaisers Pflicht und Liebe,</w:t>
      </w:r>
      <w:r>
        <w:br/>
        <w:t xml:space="preserve">Dieweil er sich zum </w:t>
      </w:r>
      <w:proofErr w:type="spellStart"/>
      <w:r>
        <w:t>Könge</w:t>
      </w:r>
      <w:proofErr w:type="spellEnd"/>
      <w:r>
        <w:t xml:space="preserve"> macht.</w:t>
      </w:r>
      <w:r>
        <w:br/>
        <w:t>Pilatus wird dahin gebracht,</w:t>
      </w:r>
      <w:r>
        <w:br/>
      </w:r>
      <w:proofErr w:type="spellStart"/>
      <w:r>
        <w:t>Daß</w:t>
      </w:r>
      <w:proofErr w:type="spellEnd"/>
      <w:r>
        <w:t xml:space="preserve"> er den Herren fragte,</w:t>
      </w:r>
      <w:r>
        <w:br/>
        <w:t>Ob er der Juden König wär?</w:t>
      </w:r>
      <w:r>
        <w:br/>
        <w:t>Der Herr sprach: Ja, zu Gottes Ehr,</w:t>
      </w:r>
      <w:r>
        <w:br/>
        <w:t>Er wäre, was er sagte.</w:t>
      </w:r>
    </w:p>
    <w:p w14:paraId="76CA3E6B" w14:textId="77777777" w:rsidR="00556A3C" w:rsidRDefault="00556A3C" w:rsidP="00556A3C">
      <w:pPr>
        <w:pStyle w:val="StandardWeb"/>
      </w:pPr>
      <w:r>
        <w:t>13. Weil nun Herodes, dessen Hand</w:t>
      </w:r>
      <w:r>
        <w:br/>
        <w:t xml:space="preserve">Sanft herrlich im </w:t>
      </w:r>
      <w:proofErr w:type="spellStart"/>
      <w:r>
        <w:t>Galiläerland</w:t>
      </w:r>
      <w:proofErr w:type="spellEnd"/>
      <w:r>
        <w:t>,</w:t>
      </w:r>
      <w:r>
        <w:br/>
        <w:t>Gleich damals war zugegen,</w:t>
      </w:r>
      <w:r>
        <w:br/>
        <w:t>Schickt ihm Pilatus Christum hin.</w:t>
      </w:r>
      <w:r>
        <w:br/>
        <w:t>Des freut er sich in seinem Sinn,</w:t>
      </w:r>
      <w:r>
        <w:br/>
        <w:t>Ließ ihn zum Spott anlegen</w:t>
      </w:r>
      <w:r>
        <w:br/>
        <w:t>Ein weißes Kleid, ein arme Tracht,</w:t>
      </w:r>
      <w:r>
        <w:br/>
        <w:t xml:space="preserve">Und da man seiner </w:t>
      </w:r>
      <w:proofErr w:type="spellStart"/>
      <w:r>
        <w:t>gnug</w:t>
      </w:r>
      <w:proofErr w:type="spellEnd"/>
      <w:r>
        <w:t xml:space="preserve"> gelacht,</w:t>
      </w:r>
      <w:r>
        <w:br/>
        <w:t xml:space="preserve">Da schickt man ihn </w:t>
      </w:r>
      <w:proofErr w:type="spellStart"/>
      <w:r>
        <w:t>zurücke</w:t>
      </w:r>
      <w:proofErr w:type="spellEnd"/>
      <w:r>
        <w:br/>
        <w:t>Pilato heim: Der ging zu Rat</w:t>
      </w:r>
      <w:r>
        <w:br/>
        <w:t>Und fand ihn rein von arger Tat,</w:t>
      </w:r>
      <w:r>
        <w:br/>
        <w:t>Unschuldig aller Tücke.</w:t>
      </w:r>
    </w:p>
    <w:p w14:paraId="47C98D20" w14:textId="77777777" w:rsidR="00556A3C" w:rsidRDefault="00556A3C" w:rsidP="00556A3C">
      <w:pPr>
        <w:pStyle w:val="StandardWeb"/>
      </w:pPr>
      <w:r>
        <w:t>14. Er nahm den Mörder Barrabam,</w:t>
      </w:r>
      <w:r>
        <w:br/>
        <w:t>Dem jedermann sanft war sehr gram.</w:t>
      </w:r>
      <w:r>
        <w:br/>
        <w:t>Den stellt er in die Mitten:</w:t>
      </w:r>
      <w:r>
        <w:br/>
        <w:t>Hier sind der Übeltäter zwei,</w:t>
      </w:r>
      <w:r>
        <w:br/>
        <w:t>Sprach er zum Volk, es steht euch frei,</w:t>
      </w:r>
      <w:r>
        <w:br/>
        <w:t>Ihr möget einen bitten.-</w:t>
      </w:r>
      <w:r>
        <w:br/>
        <w:t>Halt Jesum, schrei die tolle Schar,</w:t>
      </w:r>
      <w:r>
        <w:br/>
      </w:r>
      <w:proofErr w:type="spellStart"/>
      <w:r>
        <w:t>Laß</w:t>
      </w:r>
      <w:proofErr w:type="spellEnd"/>
      <w:r>
        <w:t xml:space="preserve"> Barrabam, wie er vor war,</w:t>
      </w:r>
      <w:r>
        <w:br/>
        <w:t>Frei ledig in das Seine.-</w:t>
      </w:r>
      <w:r>
        <w:br/>
        <w:t>Was sang ich denn mit Jesu an? –</w:t>
      </w:r>
      <w:r>
        <w:br/>
        <w:t>Ans Kreuz, ans Kreuz mit diesem Mann!</w:t>
      </w:r>
      <w:r>
        <w:br/>
        <w:t>Antwortet die Gemeine.</w:t>
      </w:r>
    </w:p>
    <w:p w14:paraId="1A37E104" w14:textId="77777777" w:rsidR="00556A3C" w:rsidRDefault="00556A3C" w:rsidP="00556A3C">
      <w:pPr>
        <w:pStyle w:val="StandardWeb"/>
      </w:pPr>
      <w:r>
        <w:t>15. Da gab Pilatus Jesum hin</w:t>
      </w:r>
      <w:r>
        <w:br/>
        <w:t xml:space="preserve">Dem </w:t>
      </w:r>
      <w:proofErr w:type="spellStart"/>
      <w:r>
        <w:t>Kriegesvolk</w:t>
      </w:r>
      <w:proofErr w:type="spellEnd"/>
      <w:r>
        <w:t>, das geißelt ihn</w:t>
      </w:r>
      <w:r>
        <w:br/>
        <w:t>Ohn alle Gnad und Schonen.</w:t>
      </w:r>
      <w:r>
        <w:br/>
        <w:t>Der freche Haufe trat zuhauf</w:t>
      </w:r>
      <w:r>
        <w:br/>
        <w:t>Und setzte unserm Könige auf</w:t>
      </w:r>
      <w:r>
        <w:br/>
        <w:t>Von Dornen eine Kronen.</w:t>
      </w:r>
      <w:r>
        <w:br/>
        <w:t>Er wird gehandelt als ein Tor;</w:t>
      </w:r>
      <w:r>
        <w:br/>
        <w:t>Sie äfften ihn mit einem Rohr</w:t>
      </w:r>
      <w:r>
        <w:br/>
        <w:t>Und schlugen ihn nicht wenig.</w:t>
      </w:r>
      <w:r>
        <w:br/>
        <w:t>Du bist ein König, sagten sie,</w:t>
      </w:r>
      <w:r>
        <w:br/>
        <w:t>Glück zu, o Judenkönig!</w:t>
      </w:r>
    </w:p>
    <w:p w14:paraId="6CC00881" w14:textId="77777777" w:rsidR="00556A3C" w:rsidRDefault="00556A3C" w:rsidP="00556A3C">
      <w:pPr>
        <w:pStyle w:val="StandardWeb"/>
      </w:pPr>
      <w:r>
        <w:t xml:space="preserve">16. Als er nun übel </w:t>
      </w:r>
      <w:proofErr w:type="spellStart"/>
      <w:r>
        <w:t>zugericht´t</w:t>
      </w:r>
      <w:proofErr w:type="spellEnd"/>
      <w:r>
        <w:t>,</w:t>
      </w:r>
      <w:r>
        <w:br/>
        <w:t>Führt ihn Pilatus ins Gesicht</w:t>
      </w:r>
      <w:r>
        <w:br/>
        <w:t>Des Volks und sprach daneben:</w:t>
      </w:r>
      <w:r>
        <w:br/>
        <w:t>Seht, seht doch, welch ein armer Wurm;</w:t>
      </w:r>
      <w:r>
        <w:br/>
        <w:t>Nun wird sich euer Grimm und Sturm</w:t>
      </w:r>
      <w:r>
        <w:br/>
        <w:t>Einmal zufrieden geben.-</w:t>
      </w:r>
      <w:r>
        <w:br/>
        <w:t xml:space="preserve">Nein, nein, sprach die </w:t>
      </w:r>
      <w:proofErr w:type="spellStart"/>
      <w:r>
        <w:t>vergallte</w:t>
      </w:r>
      <w:proofErr w:type="spellEnd"/>
      <w:r>
        <w:t xml:space="preserve"> Rott,</w:t>
      </w:r>
      <w:r>
        <w:br/>
        <w:t>Zum Kreuz, zum Kreuz! Nur immer tot!-</w:t>
      </w:r>
      <w:r>
        <w:br/>
        <w:t>Pilatus wusch die Hände</w:t>
      </w:r>
      <w:r>
        <w:br/>
        <w:t>Und wollt im Kote reine sein;</w:t>
      </w:r>
      <w:r>
        <w:br/>
        <w:t>Dem aber, der in allem rein,</w:t>
      </w:r>
      <w:r>
        <w:br/>
        <w:t>Bestimmt er Tod und Ende.</w:t>
      </w:r>
    </w:p>
    <w:p w14:paraId="1E132398" w14:textId="77777777" w:rsidR="00556A3C" w:rsidRDefault="00556A3C" w:rsidP="00556A3C">
      <w:pPr>
        <w:pStyle w:val="StandardWeb"/>
      </w:pPr>
      <w:r>
        <w:t xml:space="preserve">17. Das Leben ging zum </w:t>
      </w:r>
      <w:proofErr w:type="spellStart"/>
      <w:r>
        <w:t>bittern</w:t>
      </w:r>
      <w:proofErr w:type="spellEnd"/>
      <w:r>
        <w:t xml:space="preserve"> Tod</w:t>
      </w:r>
      <w:r>
        <w:br/>
        <w:t xml:space="preserve">Und </w:t>
      </w:r>
      <w:proofErr w:type="spellStart"/>
      <w:r>
        <w:t>mußte</w:t>
      </w:r>
      <w:proofErr w:type="spellEnd"/>
      <w:r>
        <w:t xml:space="preserve"> seine letzte Not</w:t>
      </w:r>
      <w:r>
        <w:br/>
        <w:t>Mit eignen Schultern tragen.</w:t>
      </w:r>
      <w:r>
        <w:br/>
        <w:t>Er trug sein Kreuz und unsern Schmerz,</w:t>
      </w:r>
      <w:r>
        <w:br/>
        <w:t>Darüber führt manch Mutterherz</w:t>
      </w:r>
      <w:r>
        <w:br/>
        <w:t>Ein hochbetrübtes Klagen.</w:t>
      </w:r>
      <w:r>
        <w:br/>
        <w:t>`Weint nicht,´ sprach Christus, über mich,</w:t>
      </w:r>
      <w:r>
        <w:br/>
        <w:t>Ein jeder weine über sich</w:t>
      </w:r>
      <w:r>
        <w:br/>
        <w:t>Und über seine Sünde!</w:t>
      </w:r>
      <w:r>
        <w:br/>
        <w:t>Es kommt die Zeit, da selig wird</w:t>
      </w:r>
      <w:r>
        <w:br/>
      </w:r>
      <w:proofErr w:type="spellStart"/>
      <w:r>
        <w:t>Gepreiset</w:t>
      </w:r>
      <w:proofErr w:type="spellEnd"/>
      <w:r>
        <w:t xml:space="preserve"> die, so nicht gebiert</w:t>
      </w:r>
      <w:r>
        <w:br/>
        <w:t>Und gar nicht weiß vom Kinde .-</w:t>
      </w:r>
    </w:p>
    <w:p w14:paraId="5F4932E4" w14:textId="77777777" w:rsidR="00556A3C" w:rsidRDefault="00556A3C" w:rsidP="00556A3C">
      <w:pPr>
        <w:pStyle w:val="StandardWeb"/>
      </w:pPr>
      <w:r>
        <w:t>18. Da man nun kam zur Schädelstatt,</w:t>
      </w:r>
      <w:r>
        <w:br/>
        <w:t xml:space="preserve">Da wird, </w:t>
      </w:r>
      <w:proofErr w:type="spellStart"/>
      <w:r>
        <w:t>ders</w:t>
      </w:r>
      <w:proofErr w:type="spellEnd"/>
      <w:r>
        <w:t xml:space="preserve"> nicht verdienet hat,</w:t>
      </w:r>
      <w:r>
        <w:br/>
        <w:t xml:space="preserve">Bis in den Tod </w:t>
      </w:r>
      <w:proofErr w:type="spellStart"/>
      <w:r>
        <w:t>gekränket</w:t>
      </w:r>
      <w:proofErr w:type="spellEnd"/>
      <w:r>
        <w:t>.</w:t>
      </w:r>
      <w:r>
        <w:br/>
        <w:t xml:space="preserve">Zwar also, </w:t>
      </w:r>
      <w:proofErr w:type="spellStart"/>
      <w:r>
        <w:t>daß</w:t>
      </w:r>
      <w:proofErr w:type="spellEnd"/>
      <w:r>
        <w:t xml:space="preserve"> ein Mörderpaar</w:t>
      </w:r>
      <w:r>
        <w:br/>
        <w:t>Zur Seiten wurde hier und dar</w:t>
      </w:r>
      <w:r>
        <w:br/>
        <w:t xml:space="preserve">Er mitten ein </w:t>
      </w:r>
      <w:proofErr w:type="spellStart"/>
      <w:r>
        <w:t>gehenket</w:t>
      </w:r>
      <w:proofErr w:type="spellEnd"/>
      <w:r>
        <w:t>.</w:t>
      </w:r>
      <w:r>
        <w:br/>
        <w:t>Man nahm ihm Leben, Ehr und Blut;</w:t>
      </w:r>
      <w:r>
        <w:br/>
        <w:t>Den sanften Sinn, den frommen Mut,</w:t>
      </w:r>
      <w:r>
        <w:br/>
        <w:t xml:space="preserve">Den </w:t>
      </w:r>
      <w:proofErr w:type="spellStart"/>
      <w:r>
        <w:t>mußten</w:t>
      </w:r>
      <w:proofErr w:type="spellEnd"/>
      <w:r>
        <w:t xml:space="preserve"> sie ihm lassen.</w:t>
      </w:r>
      <w:r>
        <w:br/>
        <w:t>Er liebte, die ihm weh getan,</w:t>
      </w:r>
      <w:r>
        <w:br/>
        <w:t>Rief seinen Vater für die an,</w:t>
      </w:r>
      <w:r>
        <w:br/>
        <w:t>Die ihm sein Herz zerfraßen.</w:t>
      </w:r>
    </w:p>
    <w:p w14:paraId="16324945" w14:textId="77777777" w:rsidR="00556A3C" w:rsidRDefault="00556A3C" w:rsidP="00556A3C">
      <w:pPr>
        <w:pStyle w:val="StandardWeb"/>
      </w:pPr>
      <w:r>
        <w:t>19. Pilatus heftet oben an</w:t>
      </w:r>
      <w:r>
        <w:br/>
        <w:t>Ein Überschrift, die jedermann,</w:t>
      </w:r>
      <w:r>
        <w:br/>
        <w:t>Der bei dem Kreuz gewesen,</w:t>
      </w:r>
      <w:r>
        <w:br/>
        <w:t>Hebräer, Römer, Griechenland</w:t>
      </w:r>
      <w:r>
        <w:br/>
        <w:t>Und wer Vernunft hat und Verstand,</w:t>
      </w:r>
      <w:r>
        <w:br/>
        <w:t>Gar wohl hat können lesen.</w:t>
      </w:r>
      <w:r>
        <w:br/>
        <w:t>Die Krieger nehmen ihm sein Kleid</w:t>
      </w:r>
      <w:r>
        <w:br/>
        <w:t>Und teilen sich in diese Beut,</w:t>
      </w:r>
      <w:r>
        <w:br/>
        <w:t xml:space="preserve">Der Rock bleibt </w:t>
      </w:r>
      <w:proofErr w:type="spellStart"/>
      <w:r>
        <w:t>unzerstücket</w:t>
      </w:r>
      <w:proofErr w:type="spellEnd"/>
      <w:r>
        <w:t>;</w:t>
      </w:r>
      <w:r>
        <w:br/>
        <w:t>Er wird dem Los anheimgestellt,</w:t>
      </w:r>
      <w:r>
        <w:br/>
        <w:t>Des soll er sein, wem jenes fällt;</w:t>
      </w:r>
      <w:r>
        <w:br/>
      </w:r>
      <w:proofErr w:type="spellStart"/>
      <w:r>
        <w:t>Laßt</w:t>
      </w:r>
      <w:proofErr w:type="spellEnd"/>
      <w:r>
        <w:t xml:space="preserve"> sehen, wen es glücket.</w:t>
      </w:r>
    </w:p>
    <w:p w14:paraId="223199E2" w14:textId="77777777" w:rsidR="00556A3C" w:rsidRDefault="00556A3C" w:rsidP="00556A3C">
      <w:pPr>
        <w:pStyle w:val="StandardWeb"/>
      </w:pPr>
      <w:r>
        <w:t>20. Maria voller Lieb und Treu</w:t>
      </w:r>
      <w:r>
        <w:br/>
        <w:t>Stund an dem Kreuz, und auch dabei,</w:t>
      </w:r>
      <w:r>
        <w:br/>
        <w:t>Den unser Heiland liebte.</w:t>
      </w:r>
      <w:r>
        <w:br/>
        <w:t>Sieh hier, sprach Jesus, Weib, dein Sohn!</w:t>
      </w:r>
      <w:r>
        <w:br/>
        <w:t xml:space="preserve">Und Jünger, siehe deine </w:t>
      </w:r>
      <w:proofErr w:type="spellStart"/>
      <w:r>
        <w:t>Kron</w:t>
      </w:r>
      <w:proofErr w:type="spellEnd"/>
      <w:r>
        <w:br/>
        <w:t>Und Mutter, die betrübte;</w:t>
      </w:r>
      <w:r>
        <w:br/>
        <w:t xml:space="preserve">Die </w:t>
      </w:r>
      <w:proofErr w:type="spellStart"/>
      <w:r>
        <w:t>laß</w:t>
      </w:r>
      <w:proofErr w:type="spellEnd"/>
      <w:r>
        <w:t xml:space="preserve"> dir ja befohlen sein! –</w:t>
      </w:r>
      <w:r>
        <w:br/>
        <w:t>Dies Wort, das drang ins Herz hinein</w:t>
      </w:r>
      <w:r>
        <w:br/>
        <w:t>Johanni, dem geliebten.</w:t>
      </w:r>
      <w:r>
        <w:br/>
        <w:t>Er nahm die auf und tat ihr wohl,</w:t>
      </w:r>
      <w:r>
        <w:br/>
        <w:t>Die andern machten Jammers voll</w:t>
      </w:r>
      <w:r>
        <w:br/>
        <w:t>Durch Bosheit, die sie übten.</w:t>
      </w:r>
    </w:p>
    <w:p w14:paraId="63E94752" w14:textId="77777777" w:rsidR="00556A3C" w:rsidRDefault="00556A3C" w:rsidP="00556A3C">
      <w:pPr>
        <w:pStyle w:val="StandardWeb"/>
      </w:pPr>
      <w:r>
        <w:t xml:space="preserve">21. Viel </w:t>
      </w:r>
      <w:proofErr w:type="spellStart"/>
      <w:r>
        <w:t>Lästrer</w:t>
      </w:r>
      <w:proofErr w:type="spellEnd"/>
      <w:r>
        <w:t xml:space="preserve"> </w:t>
      </w:r>
      <w:proofErr w:type="spellStart"/>
      <w:r>
        <w:t>red´ten</w:t>
      </w:r>
      <w:proofErr w:type="spellEnd"/>
      <w:r>
        <w:t xml:space="preserve"> bös Ding,</w:t>
      </w:r>
      <w:r>
        <w:br/>
        <w:t>Auch einer, der zur Seiten hing,</w:t>
      </w:r>
      <w:r>
        <w:br/>
      </w:r>
      <w:proofErr w:type="spellStart"/>
      <w:r>
        <w:t>Goß</w:t>
      </w:r>
      <w:proofErr w:type="spellEnd"/>
      <w:r>
        <w:t xml:space="preserve"> auf ihn seinen Geifer.</w:t>
      </w:r>
      <w:r>
        <w:br/>
        <w:t>Der aber an dem andern Ort</w:t>
      </w:r>
      <w:r>
        <w:br/>
        <w:t>Straft ihn und seine Lästerwort</w:t>
      </w:r>
      <w:r>
        <w:br/>
        <w:t>Mit großem Ernst und Eifer,</w:t>
      </w:r>
      <w:r>
        <w:br/>
        <w:t>Sprach Jesum an: O Himmelsfürst,</w:t>
      </w:r>
      <w:r>
        <w:br/>
        <w:t>Gedenke meiner, wenn du wirst</w:t>
      </w:r>
      <w:r>
        <w:br/>
        <w:t>Nun in dein Reich eingehen! –</w:t>
      </w:r>
      <w:r>
        <w:br/>
        <w:t>Fürwahr, fürwahr, ich sage dir,</w:t>
      </w:r>
      <w:r>
        <w:br/>
        <w:t>Sprach Jesus, du wirst heut bei mir</w:t>
      </w:r>
      <w:r>
        <w:br/>
        <w:t>Im Paradiese stehen.</w:t>
      </w:r>
    </w:p>
    <w:p w14:paraId="0761F4ED" w14:textId="77777777" w:rsidR="00556A3C" w:rsidRDefault="00556A3C" w:rsidP="00556A3C">
      <w:pPr>
        <w:pStyle w:val="StandardWeb"/>
      </w:pPr>
      <w:r>
        <w:t>22. Der Mittag kam, und ward doch Nacht,</w:t>
      </w:r>
      <w:r>
        <w:br/>
        <w:t>Die Sonn, die alles fröhlich macht,</w:t>
      </w:r>
      <w:r>
        <w:br/>
        <w:t>War selbst mit Leid erfüllet.</w:t>
      </w:r>
      <w:r>
        <w:br/>
        <w:t>Des Lichtes Schöpfer fühlet Pein,</w:t>
      </w:r>
      <w:r>
        <w:br/>
        <w:t xml:space="preserve">Drum </w:t>
      </w:r>
      <w:proofErr w:type="spellStart"/>
      <w:r>
        <w:t>muß</w:t>
      </w:r>
      <w:proofErr w:type="spellEnd"/>
      <w:r>
        <w:t xml:space="preserve"> mit finstern Schatten sein</w:t>
      </w:r>
      <w:r>
        <w:br/>
        <w:t>Das schönste Licht verhüllet.</w:t>
      </w:r>
      <w:r>
        <w:br/>
        <w:t>`Eli!,´ rief Jesus, `Gott mein Gott,</w:t>
      </w:r>
      <w:r>
        <w:br/>
        <w:t xml:space="preserve">Wie </w:t>
      </w:r>
      <w:proofErr w:type="spellStart"/>
      <w:r>
        <w:t>läßt</w:t>
      </w:r>
      <w:proofErr w:type="spellEnd"/>
      <w:r>
        <w:t xml:space="preserve"> du mich in meiner Not</w:t>
      </w:r>
      <w:r>
        <w:br/>
        <w:t>Und Angst so gar allein?´</w:t>
      </w:r>
      <w:r>
        <w:br/>
        <w:t>Und bald darauf: Mich dürstet sehr! –</w:t>
      </w:r>
      <w:r>
        <w:br/>
        <w:t>Das alles hört der Juden Heer</w:t>
      </w:r>
      <w:r>
        <w:br/>
        <w:t>Und weiß nicht wen er meine.</w:t>
      </w:r>
    </w:p>
    <w:p w14:paraId="53FDDD4C" w14:textId="77777777" w:rsidR="00556A3C" w:rsidRDefault="00556A3C" w:rsidP="00556A3C">
      <w:pPr>
        <w:pStyle w:val="StandardWeb"/>
      </w:pPr>
      <w:r>
        <w:t>23. Sie sind vom Zorne taub und blind,</w:t>
      </w:r>
      <w:r>
        <w:br/>
        <w:t xml:space="preserve">Hart wie ein Stein, der nichts </w:t>
      </w:r>
      <w:proofErr w:type="spellStart"/>
      <w:r>
        <w:t>empfindt</w:t>
      </w:r>
      <w:proofErr w:type="spellEnd"/>
      <w:r>
        <w:t>,</w:t>
      </w:r>
      <w:r>
        <w:br/>
        <w:t>Auch gar nicht zu erweichen.</w:t>
      </w:r>
      <w:r>
        <w:br/>
        <w:t xml:space="preserve">Sie nehmen aus dem </w:t>
      </w:r>
      <w:proofErr w:type="spellStart"/>
      <w:r>
        <w:t>Essigfaß</w:t>
      </w:r>
      <w:proofErr w:type="spellEnd"/>
      <w:r>
        <w:br/>
        <w:t xml:space="preserve">Und machen einen Schwamm mit </w:t>
      </w:r>
      <w:proofErr w:type="spellStart"/>
      <w:r>
        <w:t>naß</w:t>
      </w:r>
      <w:proofErr w:type="spellEnd"/>
      <w:r>
        <w:t>,</w:t>
      </w:r>
      <w:r>
        <w:br/>
        <w:t>Den lassen sie ihm reichen.</w:t>
      </w:r>
      <w:r>
        <w:br/>
        <w:t>Ihr Herz ist voller Bitterkeit,</w:t>
      </w:r>
      <w:r>
        <w:br/>
        <w:t>Und damit sind sie auch bereit,</w:t>
      </w:r>
      <w:r>
        <w:br/>
        <w:t>Den, der jetzt stirbt, zu laben.</w:t>
      </w:r>
      <w:r>
        <w:br/>
        <w:t>Viel machen aus dem Ernst ein Spiel</w:t>
      </w:r>
      <w:r>
        <w:br/>
        <w:t>Und sprechen: `Halt sehn, er will</w:t>
      </w:r>
      <w:r>
        <w:br/>
        <w:t>Eliä Hilfe Haben. –</w:t>
      </w:r>
    </w:p>
    <w:p w14:paraId="4D1F8519" w14:textId="77777777" w:rsidR="00556A3C" w:rsidRDefault="00556A3C" w:rsidP="00556A3C">
      <w:pPr>
        <w:pStyle w:val="StandardWeb"/>
      </w:pPr>
      <w:r>
        <w:t>24. Er aber sprach: `Es ist vollbracht!</w:t>
      </w:r>
      <w:r>
        <w:br/>
        <w:t>Und darauf wird er von der Macht</w:t>
      </w:r>
      <w:r>
        <w:br/>
        <w:t>Des Todes überfallen.´</w:t>
      </w:r>
      <w:r>
        <w:br/>
        <w:t>Er neigte sich zur sanften Ruh,</w:t>
      </w:r>
      <w:r>
        <w:br/>
        <w:t xml:space="preserve">Er </w:t>
      </w:r>
      <w:proofErr w:type="spellStart"/>
      <w:r>
        <w:t>schloß</w:t>
      </w:r>
      <w:proofErr w:type="spellEnd"/>
      <w:r>
        <w:t xml:space="preserve"> die schwachen Augen zu</w:t>
      </w:r>
      <w:r>
        <w:br/>
        <w:t>Und schrie mit großem Schallen:</w:t>
      </w:r>
      <w:r>
        <w:br/>
        <w:t>Nimm auf, Herr, meinen Geist,</w:t>
      </w:r>
      <w:r>
        <w:br/>
        <w:t>Du, mein herzlieber Vater, weißt,</w:t>
      </w:r>
      <w:r>
        <w:br/>
        <w:t>Wie du ihn sollt bewahren! –</w:t>
      </w:r>
      <w:r>
        <w:br/>
        <w:t>Und also ist der große Held,</w:t>
      </w:r>
      <w:r>
        <w:br/>
        <w:t xml:space="preserve">Der Himmel, </w:t>
      </w:r>
      <w:proofErr w:type="spellStart"/>
      <w:r>
        <w:t>Erd</w:t>
      </w:r>
      <w:proofErr w:type="spellEnd"/>
      <w:r>
        <w:t xml:space="preserve"> und alles hält,</w:t>
      </w:r>
      <w:r>
        <w:br/>
        <w:t>Von dieser Welt gefahren.</w:t>
      </w:r>
    </w:p>
    <w:p w14:paraId="4D41FDC7" w14:textId="77777777" w:rsidR="00556A3C" w:rsidRDefault="00556A3C" w:rsidP="00556A3C">
      <w:pPr>
        <w:pStyle w:val="StandardWeb"/>
      </w:pPr>
      <w:r>
        <w:t>25. Er fuhr dahin, im Augenblick</w:t>
      </w:r>
      <w:r>
        <w:br/>
      </w:r>
      <w:proofErr w:type="spellStart"/>
      <w:r>
        <w:t>Zerriß</w:t>
      </w:r>
      <w:proofErr w:type="spellEnd"/>
      <w:r>
        <w:t xml:space="preserve"> der Vorhang in zwei Stück,</w:t>
      </w:r>
      <w:r>
        <w:br/>
        <w:t xml:space="preserve">Die </w:t>
      </w:r>
      <w:proofErr w:type="spellStart"/>
      <w:r>
        <w:t>Erd</w:t>
      </w:r>
      <w:proofErr w:type="spellEnd"/>
      <w:r>
        <w:t xml:space="preserve"> erschrak und bebte.</w:t>
      </w:r>
      <w:r>
        <w:br/>
        <w:t>Die Felsen sprangen in die Luft,</w:t>
      </w:r>
      <w:r>
        <w:br/>
        <w:t>Auch öffnet sich der Gräber Gruft</w:t>
      </w:r>
      <w:r>
        <w:br/>
        <w:t>Und was darinnen lebte.</w:t>
      </w:r>
      <w:r>
        <w:br/>
        <w:t>Der Juden Herzen bleiben hart,</w:t>
      </w:r>
      <w:r>
        <w:br/>
        <w:t>Allein der Hauptmann, dem da ward</w:t>
      </w:r>
      <w:r>
        <w:br/>
        <w:t>Die Wach am Kreuz befohlen,</w:t>
      </w:r>
      <w:r>
        <w:br/>
        <w:t xml:space="preserve">Der glaubt, und mit ihm sein </w:t>
      </w:r>
      <w:proofErr w:type="spellStart"/>
      <w:r>
        <w:t>Gesind</w:t>
      </w:r>
      <w:proofErr w:type="spellEnd"/>
      <w:r>
        <w:t>,</w:t>
      </w:r>
      <w:r>
        <w:br/>
        <w:t>Es wäre Jesus Gottes Kind</w:t>
      </w:r>
      <w:r>
        <w:br/>
        <w:t xml:space="preserve">Und </w:t>
      </w:r>
      <w:proofErr w:type="spellStart"/>
      <w:r>
        <w:t>sagens</w:t>
      </w:r>
      <w:proofErr w:type="spellEnd"/>
      <w:r>
        <w:t xml:space="preserve"> unverhohlen.</w:t>
      </w:r>
    </w:p>
    <w:p w14:paraId="77B19222" w14:textId="77777777" w:rsidR="00556A3C" w:rsidRDefault="00556A3C" w:rsidP="00556A3C">
      <w:pPr>
        <w:pStyle w:val="StandardWeb"/>
      </w:pPr>
      <w:r>
        <w:t>26. Man brach den Schächern ihre Bein,</w:t>
      </w:r>
      <w:r>
        <w:br/>
        <w:t>Mein und dein Heiland bleib allein</w:t>
      </w:r>
      <w:r>
        <w:br/>
        <w:t>An Beinen ungebrochen.</w:t>
      </w:r>
      <w:r>
        <w:br/>
        <w:t xml:space="preserve">Das aber ist wahr und </w:t>
      </w:r>
      <w:proofErr w:type="spellStart"/>
      <w:r>
        <w:t>gewiß</w:t>
      </w:r>
      <w:proofErr w:type="spellEnd"/>
      <w:r>
        <w:t>,</w:t>
      </w:r>
      <w:r>
        <w:br/>
      </w:r>
      <w:proofErr w:type="spellStart"/>
      <w:r>
        <w:t>Daß</w:t>
      </w:r>
      <w:proofErr w:type="spellEnd"/>
      <w:r>
        <w:t xml:space="preserve"> ein Soldat mit seinem Spieß</w:t>
      </w:r>
      <w:r>
        <w:br/>
        <w:t>Die Seiten ihm zerstochen.</w:t>
      </w:r>
      <w:r>
        <w:br/>
        <w:t>Aus welcher Wund ein edle Flut</w:t>
      </w:r>
      <w:r>
        <w:br/>
        <w:t>Von Blut und Wasser uns zugut</w:t>
      </w:r>
      <w:r>
        <w:br/>
        <w:t>Alsbald herausgeflossen.</w:t>
      </w:r>
      <w:r>
        <w:br/>
        <w:t>Zuletzt wird er vom Kreuz gebracht</w:t>
      </w:r>
      <w:r>
        <w:br/>
        <w:t>Und, wohl beschickt, nach vor der Nacht</w:t>
      </w:r>
      <w:r>
        <w:br/>
        <w:t>In Josephs Grab geschlossen.</w:t>
      </w:r>
    </w:p>
    <w:p w14:paraId="72401032" w14:textId="77777777" w:rsidR="00556A3C" w:rsidRDefault="00556A3C" w:rsidP="00556A3C">
      <w:pPr>
        <w:pStyle w:val="StandardWeb"/>
      </w:pPr>
      <w:r>
        <w:t>27. Die Juden hatten wohl gehört,</w:t>
      </w:r>
      <w:r>
        <w:br/>
        <w:t>Er würde, wir er selbst gelehrt,</w:t>
      </w:r>
      <w:r>
        <w:br/>
        <w:t>Von Toten auferstehen;</w:t>
      </w:r>
      <w:r>
        <w:br/>
        <w:t>Das halten sie für unwahr sein,</w:t>
      </w:r>
      <w:r>
        <w:br/>
        <w:t>Sie bilden Ihnen aber ein,</w:t>
      </w:r>
      <w:r>
        <w:br/>
        <w:t>Es möchte List ergehen.</w:t>
      </w:r>
      <w:r>
        <w:br/>
        <w:t>Drum siegeln sie des Grabes Tür</w:t>
      </w:r>
      <w:r>
        <w:br/>
        <w:t>Und legen starke Wache für:</w:t>
      </w:r>
      <w:r>
        <w:br/>
        <w:t>Umsonst und gar vergebens!</w:t>
      </w:r>
      <w:r>
        <w:br/>
        <w:t>Der Herr bringt durch, kein Fels und Stein,</w:t>
      </w:r>
      <w:r>
        <w:br/>
        <w:t>Kein Wächter mag zu mächtig sein</w:t>
      </w:r>
      <w:r>
        <w:br/>
        <w:t>Dem Fürsten unsres Lebens.</w:t>
      </w:r>
    </w:p>
    <w:p w14:paraId="1EBA3318" w14:textId="77777777" w:rsidR="00556A3C" w:rsidRDefault="00556A3C" w:rsidP="00556A3C">
      <w:pPr>
        <w:pStyle w:val="StandardWeb"/>
      </w:pPr>
      <w:r>
        <w:t xml:space="preserve">28. Nun </w:t>
      </w:r>
      <w:proofErr w:type="spellStart"/>
      <w:r>
        <w:t>seh</w:t>
      </w:r>
      <w:proofErr w:type="spellEnd"/>
      <w:r>
        <w:t xml:space="preserve"> und lern ein jedermann,</w:t>
      </w:r>
      <w:r>
        <w:br/>
        <w:t>Wie sehr viel Gutes uns getan</w:t>
      </w:r>
      <w:r>
        <w:br/>
        <w:t xml:space="preserve">Der </w:t>
      </w:r>
      <w:proofErr w:type="spellStart"/>
      <w:r>
        <w:t>Bräutgam</w:t>
      </w:r>
      <w:proofErr w:type="spellEnd"/>
      <w:r>
        <w:t xml:space="preserve"> unsrer Seelen:</w:t>
      </w:r>
      <w:r>
        <w:br/>
        <w:t>Er nahm auf sich unser Schuld</w:t>
      </w:r>
      <w:r>
        <w:br/>
        <w:t>Und ließ aus treuer Lieb und Huld</w:t>
      </w:r>
      <w:r>
        <w:br/>
        <w:t xml:space="preserve">Sich </w:t>
      </w:r>
      <w:proofErr w:type="spellStart"/>
      <w:r>
        <w:t>unserhalben</w:t>
      </w:r>
      <w:proofErr w:type="spellEnd"/>
      <w:r>
        <w:t xml:space="preserve"> quälen.</w:t>
      </w:r>
      <w:r>
        <w:br/>
        <w:t>Zerknirschtes Herz, betrübter Geist,</w:t>
      </w:r>
      <w:r>
        <w:br/>
        <w:t>Den seine Sünde nagt und beißt,</w:t>
      </w:r>
      <w:r>
        <w:br/>
      </w:r>
      <w:proofErr w:type="spellStart"/>
      <w:r>
        <w:t>Laß</w:t>
      </w:r>
      <w:proofErr w:type="spellEnd"/>
      <w:r>
        <w:t xml:space="preserve"> Sorg und Kummer fallen.</w:t>
      </w:r>
      <w:r>
        <w:br/>
        <w:t>Weil unser Heiland Jesus Christ</w:t>
      </w:r>
      <w:r>
        <w:br/>
        <w:t>Ein Sündenopfer worden ist</w:t>
      </w:r>
      <w:r>
        <w:br/>
        <w:t>Dir und uns Menschen allen!</w:t>
      </w:r>
    </w:p>
    <w:p w14:paraId="6846ECF8" w14:textId="77777777" w:rsidR="00556A3C" w:rsidRDefault="00556A3C" w:rsidP="00556A3C">
      <w:pPr>
        <w:pStyle w:val="StandardWeb"/>
      </w:pPr>
      <w:r>
        <w:t>29. Du aber, der du sicher stehst,</w:t>
      </w:r>
      <w:r>
        <w:br/>
        <w:t>Und ohne Buße täglich gehst</w:t>
      </w:r>
      <w:r>
        <w:br/>
        <w:t>In ungescheute Sünden,</w:t>
      </w:r>
      <w:r>
        <w:br/>
        <w:t xml:space="preserve">Betrachte, was für </w:t>
      </w:r>
      <w:proofErr w:type="spellStart"/>
      <w:r>
        <w:t>Straf</w:t>
      </w:r>
      <w:proofErr w:type="spellEnd"/>
      <w:r>
        <w:t xml:space="preserve"> und Last,</w:t>
      </w:r>
      <w:r>
        <w:br/>
        <w:t xml:space="preserve">Wenn du dein Maß </w:t>
      </w:r>
      <w:proofErr w:type="spellStart"/>
      <w:r>
        <w:t>gefüllet</w:t>
      </w:r>
      <w:proofErr w:type="spellEnd"/>
      <w:r>
        <w:t xml:space="preserve"> hast,</w:t>
      </w:r>
      <w:r>
        <w:br/>
        <w:t>Dich endlich werde finden!</w:t>
      </w:r>
      <w:r>
        <w:br/>
        <w:t>Denn tut man das am grünen Baum,</w:t>
      </w:r>
      <w:r>
        <w:br/>
        <w:t>So denke, was für Ort und Raum</w:t>
      </w:r>
      <w:r>
        <w:br/>
        <w:t xml:space="preserve">Der dürre </w:t>
      </w:r>
      <w:proofErr w:type="spellStart"/>
      <w:r>
        <w:t>werd</w:t>
      </w:r>
      <w:proofErr w:type="spellEnd"/>
      <w:r>
        <w:t xml:space="preserve"> erlangen.</w:t>
      </w:r>
      <w:r>
        <w:br/>
        <w:t>O Jesu, gib uns deinen Sinn</w:t>
      </w:r>
      <w:r>
        <w:br/>
        <w:t>Und bring uns alle, wo du hin</w:t>
      </w:r>
      <w:r>
        <w:br/>
        <w:t xml:space="preserve">Durch deinen Tod gegangen! </w:t>
      </w:r>
    </w:p>
    <w:p w14:paraId="29DD0D58" w14:textId="15074547" w:rsidR="00CE4B49" w:rsidRDefault="00CE4B49" w:rsidP="00CE4B49">
      <w:pPr>
        <w:pStyle w:val="berschrift1"/>
      </w:pPr>
      <w:r w:rsidRPr="00CE4B49">
        <w:t>Gerhardt, Paul – O Welt, sieh hier dein Leben</w:t>
      </w:r>
    </w:p>
    <w:p w14:paraId="2055BDB7" w14:textId="77777777" w:rsidR="00CE4B49" w:rsidRDefault="00CE4B49" w:rsidP="00CE4B49">
      <w:pPr>
        <w:pStyle w:val="StandardWeb"/>
      </w:pPr>
      <w:r>
        <w:t>O Welt, sieh hier dein Leben</w:t>
      </w:r>
      <w:r>
        <w:br/>
        <w:t>am Stamm des Kreuzes schweben,</w:t>
      </w:r>
      <w:r>
        <w:br/>
        <w:t>dein Heil sinkt in den Tod.</w:t>
      </w:r>
      <w:r>
        <w:br/>
        <w:t>Der große Fürst der Ehren</w:t>
      </w:r>
      <w:r>
        <w:br/>
      </w:r>
      <w:proofErr w:type="spellStart"/>
      <w:r>
        <w:t>läßt</w:t>
      </w:r>
      <w:proofErr w:type="spellEnd"/>
      <w:r>
        <w:t xml:space="preserve"> willig sich beschweren</w:t>
      </w:r>
      <w:r>
        <w:br/>
        <w:t>mit Schlägen, Hohn und großem Spott.</w:t>
      </w:r>
    </w:p>
    <w:p w14:paraId="145BD9AB" w14:textId="77777777" w:rsidR="00CE4B49" w:rsidRDefault="00CE4B49" w:rsidP="00CE4B49">
      <w:pPr>
        <w:pStyle w:val="StandardWeb"/>
      </w:pPr>
      <w:r>
        <w:t>Tritt her und schau mit Fleiße,</w:t>
      </w:r>
      <w:r>
        <w:br/>
        <w:t>sein Leib ist ganz mit Schweiße</w:t>
      </w:r>
      <w:r>
        <w:br/>
        <w:t>des Blutes überfüllt;</w:t>
      </w:r>
      <w:r>
        <w:br/>
        <w:t>aus seinem edlen Herzen</w:t>
      </w:r>
      <w:r>
        <w:br/>
        <w:t xml:space="preserve">vor </w:t>
      </w:r>
      <w:proofErr w:type="spellStart"/>
      <w:r>
        <w:t>unerschöpften</w:t>
      </w:r>
      <w:proofErr w:type="spellEnd"/>
      <w:r>
        <w:t xml:space="preserve"> Schmerzen</w:t>
      </w:r>
      <w:r>
        <w:br/>
        <w:t>ein Seufzer nach dem andern quillt.</w:t>
      </w:r>
    </w:p>
    <w:p w14:paraId="22BA33D7" w14:textId="77777777" w:rsidR="00CE4B49" w:rsidRDefault="00CE4B49" w:rsidP="00CE4B49">
      <w:pPr>
        <w:pStyle w:val="StandardWeb"/>
      </w:pPr>
      <w:r>
        <w:t>Wer hat dich so geschlagen,</w:t>
      </w:r>
      <w:r>
        <w:br/>
        <w:t>mein Heil, und dich mit plagen</w:t>
      </w:r>
      <w:r>
        <w:br/>
        <w:t xml:space="preserve">so übel </w:t>
      </w:r>
      <w:proofErr w:type="spellStart"/>
      <w:r>
        <w:t>zugericht‘t</w:t>
      </w:r>
      <w:proofErr w:type="spellEnd"/>
      <w:r>
        <w:t>?</w:t>
      </w:r>
      <w:r>
        <w:br/>
        <w:t>Du bist ja nicht ein Sünder,</w:t>
      </w:r>
      <w:r>
        <w:br/>
        <w:t>wie wir und unsre Kinder,</w:t>
      </w:r>
      <w:r>
        <w:br/>
        <w:t>von Übeltaten weißt du nicht.</w:t>
      </w:r>
    </w:p>
    <w:p w14:paraId="5C6373DB" w14:textId="77777777" w:rsidR="00CE4B49" w:rsidRDefault="00CE4B49" w:rsidP="00CE4B49">
      <w:pPr>
        <w:pStyle w:val="StandardWeb"/>
      </w:pPr>
      <w:r>
        <w:t>Ich, ich und meine Sünden,</w:t>
      </w:r>
      <w:r>
        <w:br/>
        <w:t>die sich wie Körnlein finden</w:t>
      </w:r>
      <w:r>
        <w:br/>
        <w:t>des Sandes an dem Meer,</w:t>
      </w:r>
      <w:r>
        <w:br/>
        <w:t>die haben dir erreget</w:t>
      </w:r>
      <w:r>
        <w:br/>
        <w:t xml:space="preserve">das Elend, das dich </w:t>
      </w:r>
      <w:proofErr w:type="spellStart"/>
      <w:r>
        <w:t>schläget</w:t>
      </w:r>
      <w:proofErr w:type="spellEnd"/>
      <w:r>
        <w:t>,</w:t>
      </w:r>
      <w:r>
        <w:br/>
        <w:t>und das betrübte Marterheer.</w:t>
      </w:r>
    </w:p>
    <w:p w14:paraId="6E606D9A" w14:textId="77777777" w:rsidR="00CE4B49" w:rsidRDefault="00CE4B49" w:rsidP="00CE4B49">
      <w:pPr>
        <w:pStyle w:val="StandardWeb"/>
      </w:pPr>
      <w:r>
        <w:t xml:space="preserve">Ich </w:t>
      </w:r>
      <w:proofErr w:type="spellStart"/>
      <w:r>
        <w:t>bins</w:t>
      </w:r>
      <w:proofErr w:type="spellEnd"/>
      <w:r>
        <w:t>, ich sollte büßen,</w:t>
      </w:r>
      <w:r>
        <w:br/>
        <w:t>an Händen und an Füßen</w:t>
      </w:r>
      <w:r>
        <w:br/>
        <w:t>gebunden in der Höll;</w:t>
      </w:r>
      <w:r>
        <w:br/>
        <w:t>die Geißeln und die Banden</w:t>
      </w:r>
      <w:r>
        <w:br/>
        <w:t>und was du ausgestanden,</w:t>
      </w:r>
      <w:r>
        <w:br/>
        <w:t>das hat verdienet meine Seel.</w:t>
      </w:r>
    </w:p>
    <w:p w14:paraId="04598D02" w14:textId="77777777" w:rsidR="00CE4B49" w:rsidRDefault="00CE4B49" w:rsidP="00CE4B49">
      <w:pPr>
        <w:pStyle w:val="StandardWeb"/>
      </w:pPr>
      <w:r>
        <w:t>Du nimmst auf deinen Rücken</w:t>
      </w:r>
      <w:r>
        <w:br/>
        <w:t>die Lasten, die mich drücken</w:t>
      </w:r>
      <w:r>
        <w:br/>
        <w:t>viel schwerer als ein Stein.</w:t>
      </w:r>
      <w:r>
        <w:br/>
        <w:t>Du wirst ein Fluch, dagegen</w:t>
      </w:r>
      <w:r>
        <w:br/>
        <w:t>Verehrst du mir den Segen;</w:t>
      </w:r>
      <w:r>
        <w:br/>
        <w:t>Dein Schmerzen muss mein Labsal sein.</w:t>
      </w:r>
    </w:p>
    <w:p w14:paraId="7A83341B" w14:textId="77777777" w:rsidR="00CE4B49" w:rsidRDefault="00CE4B49" w:rsidP="00CE4B49">
      <w:pPr>
        <w:pStyle w:val="StandardWeb"/>
      </w:pPr>
      <w:r>
        <w:t>Du setzest dich zum Bürgen,</w:t>
      </w:r>
      <w:r>
        <w:br/>
        <w:t xml:space="preserve">ja </w:t>
      </w:r>
      <w:proofErr w:type="spellStart"/>
      <w:r>
        <w:t>lässest</w:t>
      </w:r>
      <w:proofErr w:type="spellEnd"/>
      <w:r>
        <w:t xml:space="preserve"> dich erwürgen</w:t>
      </w:r>
      <w:r>
        <w:br/>
        <w:t>für mich und meine Schuld;</w:t>
      </w:r>
      <w:r>
        <w:br/>
        <w:t xml:space="preserve">mir </w:t>
      </w:r>
      <w:proofErr w:type="spellStart"/>
      <w:r>
        <w:t>lässest</w:t>
      </w:r>
      <w:proofErr w:type="spellEnd"/>
      <w:r>
        <w:t xml:space="preserve"> du dich krönen,</w:t>
      </w:r>
      <w:r>
        <w:br/>
        <w:t>mit Dornen, die dich höhnen,</w:t>
      </w:r>
      <w:r>
        <w:br/>
        <w:t>und leidest alles mit Geduld.</w:t>
      </w:r>
    </w:p>
    <w:p w14:paraId="1672DA5C" w14:textId="77777777" w:rsidR="00CE4B49" w:rsidRDefault="00CE4B49" w:rsidP="00CE4B49">
      <w:pPr>
        <w:pStyle w:val="StandardWeb"/>
      </w:pPr>
      <w:r>
        <w:t>Du springst ins Todes Rachen,</w:t>
      </w:r>
      <w:r>
        <w:br/>
        <w:t>mich frei und los zu machen</w:t>
      </w:r>
      <w:r>
        <w:br/>
        <w:t xml:space="preserve">von solchem </w:t>
      </w:r>
      <w:proofErr w:type="spellStart"/>
      <w:r>
        <w:t>Ungeheur</w:t>
      </w:r>
      <w:proofErr w:type="spellEnd"/>
      <w:r>
        <w:t>.</w:t>
      </w:r>
      <w:r>
        <w:br/>
        <w:t xml:space="preserve">Mein Sterben nimmst du </w:t>
      </w:r>
      <w:proofErr w:type="spellStart"/>
      <w:r>
        <w:t>abe</w:t>
      </w:r>
      <w:proofErr w:type="spellEnd"/>
      <w:r>
        <w:t>,</w:t>
      </w:r>
      <w:r>
        <w:br/>
        <w:t>vergräbst es in dem Grabe,</w:t>
      </w:r>
      <w:r>
        <w:br/>
        <w:t xml:space="preserve">O unerhörtes </w:t>
      </w:r>
      <w:proofErr w:type="spellStart"/>
      <w:r>
        <w:t>Liebesfeur</w:t>
      </w:r>
      <w:proofErr w:type="spellEnd"/>
      <w:r>
        <w:t>!</w:t>
      </w:r>
    </w:p>
    <w:p w14:paraId="4F2FBA49" w14:textId="77777777" w:rsidR="00CE4B49" w:rsidRDefault="00CE4B49" w:rsidP="00CE4B49">
      <w:pPr>
        <w:pStyle w:val="StandardWeb"/>
      </w:pPr>
      <w:r>
        <w:t>Ich bin, mein Heil, verbunden</w:t>
      </w:r>
      <w:r>
        <w:br/>
        <w:t>all Augenblick und Stunden</w:t>
      </w:r>
      <w:r>
        <w:br/>
        <w:t>dir überhoch und hehr;</w:t>
      </w:r>
      <w:r>
        <w:br/>
        <w:t>was Leib und Seel vermögen,</w:t>
      </w:r>
      <w:r>
        <w:br/>
        <w:t>das will ich dankbar legen</w:t>
      </w:r>
      <w:r>
        <w:br/>
        <w:t>allzeit an deinen Dienst und Ehr.</w:t>
      </w:r>
    </w:p>
    <w:p w14:paraId="750A6B91" w14:textId="77777777" w:rsidR="00CE4B49" w:rsidRDefault="00CE4B49" w:rsidP="00CE4B49">
      <w:pPr>
        <w:pStyle w:val="StandardWeb"/>
      </w:pPr>
      <w:r>
        <w:t>Nun, ich kann nicht viel geben</w:t>
      </w:r>
      <w:r>
        <w:br/>
        <w:t>in diesem armen Leben,</w:t>
      </w:r>
      <w:r>
        <w:br/>
        <w:t>eins aber will ich tun:</w:t>
      </w:r>
      <w:r>
        <w:br/>
        <w:t>es soll dein Tod und Leiden,</w:t>
      </w:r>
      <w:r>
        <w:br/>
        <w:t>bis Leib und Seele scheiden,</w:t>
      </w:r>
      <w:r>
        <w:br/>
        <w:t xml:space="preserve">mir stets in meinem Herzen </w:t>
      </w:r>
      <w:proofErr w:type="spellStart"/>
      <w:r>
        <w:t>ruhn</w:t>
      </w:r>
      <w:proofErr w:type="spellEnd"/>
      <w:r>
        <w:t>.</w:t>
      </w:r>
    </w:p>
    <w:p w14:paraId="2BCD8CD8" w14:textId="77777777" w:rsidR="00CE4B49" w:rsidRDefault="00CE4B49" w:rsidP="00CE4B49">
      <w:pPr>
        <w:pStyle w:val="StandardWeb"/>
      </w:pPr>
      <w:r>
        <w:t>Ich wills vor Augen setzen,</w:t>
      </w:r>
      <w:r>
        <w:br/>
        <w:t>mich stets daran ergötzen,</w:t>
      </w:r>
      <w:r>
        <w:br/>
        <w:t>ich sei auch, wo ich sei.</w:t>
      </w:r>
      <w:r>
        <w:br/>
        <w:t>Es soll mir sein ein Spiegel</w:t>
      </w:r>
      <w:r>
        <w:br/>
        <w:t>der Unschuld und ein Siegel</w:t>
      </w:r>
      <w:r>
        <w:br/>
        <w:t>der Lieb und unverfälschten Treu.</w:t>
      </w:r>
    </w:p>
    <w:p w14:paraId="07A0F4FE" w14:textId="77777777" w:rsidR="00CE4B49" w:rsidRDefault="00CE4B49" w:rsidP="00CE4B49">
      <w:pPr>
        <w:pStyle w:val="StandardWeb"/>
      </w:pPr>
      <w:r>
        <w:t>Wie heftig unsre Sünden</w:t>
      </w:r>
      <w:r>
        <w:br/>
        <w:t>den frommen Gott entzünden,</w:t>
      </w:r>
      <w:r>
        <w:br/>
        <w:t xml:space="preserve">wie </w:t>
      </w:r>
      <w:proofErr w:type="spellStart"/>
      <w:r>
        <w:t>Rach</w:t>
      </w:r>
      <w:proofErr w:type="spellEnd"/>
      <w:r>
        <w:t xml:space="preserve"> und Eifer gehen,</w:t>
      </w:r>
      <w:r>
        <w:br/>
        <w:t>wie grausam seine Ruten,</w:t>
      </w:r>
      <w:r>
        <w:br/>
        <w:t>wie zornig seine Fluten,</w:t>
      </w:r>
      <w:r>
        <w:br/>
        <w:t>will ich aus diesem Leiden sehn.</w:t>
      </w:r>
    </w:p>
    <w:p w14:paraId="44E3626E" w14:textId="77777777" w:rsidR="00CE4B49" w:rsidRDefault="00CE4B49" w:rsidP="00CE4B49">
      <w:pPr>
        <w:pStyle w:val="StandardWeb"/>
      </w:pPr>
      <w:r>
        <w:t>Ich will daraus studieren,</w:t>
      </w:r>
      <w:r>
        <w:br/>
        <w:t>wie ich mein Herz soll zieren</w:t>
      </w:r>
      <w:r>
        <w:br/>
        <w:t>mit stillem, sanftem Mut,</w:t>
      </w:r>
      <w:r>
        <w:br/>
        <w:t>und wie ich die soll lieben,</w:t>
      </w:r>
      <w:r>
        <w:br/>
        <w:t>die mich doch sehr betrüben</w:t>
      </w:r>
      <w:r>
        <w:br/>
        <w:t>mit Werken, so die Bosheit tut.</w:t>
      </w:r>
    </w:p>
    <w:p w14:paraId="6243EB9A" w14:textId="77777777" w:rsidR="00CE4B49" w:rsidRDefault="00CE4B49" w:rsidP="00CE4B49">
      <w:pPr>
        <w:pStyle w:val="StandardWeb"/>
      </w:pPr>
      <w:r>
        <w:t>Wenn böse Zungen stechen,</w:t>
      </w:r>
      <w:r>
        <w:br/>
        <w:t>mir Glimpf und Namen brechen,</w:t>
      </w:r>
      <w:r>
        <w:br/>
        <w:t>so will ich zähmen mich;</w:t>
      </w:r>
      <w:r>
        <w:br/>
        <w:t>das Unrecht will ich dulden,</w:t>
      </w:r>
      <w:r>
        <w:br/>
        <w:t>dem Nächsten seine Schulden</w:t>
      </w:r>
      <w:r>
        <w:br/>
        <w:t xml:space="preserve">verzeihen gern und </w:t>
      </w:r>
      <w:proofErr w:type="spellStart"/>
      <w:r>
        <w:t>williglich</w:t>
      </w:r>
      <w:proofErr w:type="spellEnd"/>
      <w:r>
        <w:t>.</w:t>
      </w:r>
    </w:p>
    <w:p w14:paraId="62B26463" w14:textId="77777777" w:rsidR="00CE4B49" w:rsidRDefault="00CE4B49" w:rsidP="00CE4B49">
      <w:pPr>
        <w:pStyle w:val="StandardWeb"/>
      </w:pPr>
      <w:r>
        <w:t>Ich will ans Kreuz mich schlagen</w:t>
      </w:r>
      <w:r>
        <w:br/>
        <w:t>mit dir und dem absagen,</w:t>
      </w:r>
      <w:r>
        <w:br/>
        <w:t>was meinem Fleisch gefällt;</w:t>
      </w:r>
      <w:r>
        <w:br/>
        <w:t>was deine Augen hassen,</w:t>
      </w:r>
      <w:r>
        <w:br/>
        <w:t xml:space="preserve">das will ich </w:t>
      </w:r>
      <w:proofErr w:type="spellStart"/>
      <w:r>
        <w:t>fliehn</w:t>
      </w:r>
      <w:proofErr w:type="spellEnd"/>
      <w:r>
        <w:t xml:space="preserve"> und lassen,</w:t>
      </w:r>
      <w:r>
        <w:br/>
        <w:t>gefiel es auch der ganzen Welt.</w:t>
      </w:r>
    </w:p>
    <w:p w14:paraId="70C203F3" w14:textId="77777777" w:rsidR="00CE4B49" w:rsidRDefault="00CE4B49" w:rsidP="00CE4B49">
      <w:pPr>
        <w:pStyle w:val="StandardWeb"/>
      </w:pPr>
      <w:r>
        <w:t>Dein Seufzen und dein Stöhnen</w:t>
      </w:r>
      <w:r>
        <w:br/>
        <w:t>und die viel tausend Tränen,</w:t>
      </w:r>
      <w:r>
        <w:br/>
        <w:t>die dir geflossen zu,</w:t>
      </w:r>
      <w:r>
        <w:br/>
        <w:t>die sollen mich am Ende</w:t>
      </w:r>
      <w:r>
        <w:br/>
        <w:t>in deinen Schoß und Hände</w:t>
      </w:r>
      <w:r>
        <w:br/>
        <w:t xml:space="preserve">begleiten zu der </w:t>
      </w:r>
      <w:proofErr w:type="spellStart"/>
      <w:r>
        <w:t>ewgen</w:t>
      </w:r>
      <w:proofErr w:type="spellEnd"/>
      <w:r>
        <w:t xml:space="preserve"> Ruh.</w:t>
      </w:r>
    </w:p>
    <w:p w14:paraId="1E6A7089" w14:textId="77777777" w:rsidR="0012738B" w:rsidRDefault="0012738B" w:rsidP="0012738B">
      <w:pPr>
        <w:pStyle w:val="berschrift1"/>
      </w:pPr>
      <w:r w:rsidRPr="0012738B">
        <w:t>Helmbold. Ludwig – Im Garten leidet Jesus Not</w:t>
      </w:r>
    </w:p>
    <w:p w14:paraId="746BEE17" w14:textId="77777777" w:rsidR="0012738B" w:rsidRDefault="0012738B" w:rsidP="0012738B">
      <w:pPr>
        <w:pStyle w:val="StandardWeb"/>
      </w:pPr>
      <w:r>
        <w:t>1.) Im Garten leidet Jesus Not,</w:t>
      </w:r>
      <w:r>
        <w:br/>
        <w:t>Den Vater bitt‘, ringt mit dem Tod,</w:t>
      </w:r>
      <w:r>
        <w:br/>
        <w:t>Sein blutig Schweiß auf Erden fällt,</w:t>
      </w:r>
      <w:r>
        <w:br/>
        <w:t>Den Feinden Er sich willig stellt.</w:t>
      </w:r>
    </w:p>
    <w:p w14:paraId="6B99DCA4" w14:textId="77777777" w:rsidR="0012738B" w:rsidRDefault="0012738B" w:rsidP="0012738B">
      <w:pPr>
        <w:pStyle w:val="StandardWeb"/>
      </w:pPr>
      <w:r>
        <w:t xml:space="preserve">2.) </w:t>
      </w:r>
      <w:proofErr w:type="spellStart"/>
      <w:r>
        <w:t>Vor’n</w:t>
      </w:r>
      <w:proofErr w:type="spellEnd"/>
      <w:r>
        <w:t xml:space="preserve"> Hohenpriester Kaiphas,</w:t>
      </w:r>
      <w:r>
        <w:br/>
        <w:t>Nach falscher Zeugen Neid und Hass</w:t>
      </w:r>
      <w:r>
        <w:br/>
        <w:t xml:space="preserve">Wird sein Bekennen und </w:t>
      </w:r>
      <w:proofErr w:type="spellStart"/>
      <w:r>
        <w:t>Wahrsag’n</w:t>
      </w:r>
      <w:proofErr w:type="spellEnd"/>
      <w:r>
        <w:br/>
        <w:t xml:space="preserve">Als Gotteslästerung </w:t>
      </w:r>
      <w:proofErr w:type="spellStart"/>
      <w:r>
        <w:t>geschlag’n</w:t>
      </w:r>
      <w:proofErr w:type="spellEnd"/>
      <w:r>
        <w:t>.</w:t>
      </w:r>
    </w:p>
    <w:p w14:paraId="08B27C30" w14:textId="77777777" w:rsidR="0012738B" w:rsidRDefault="0012738B" w:rsidP="0012738B">
      <w:pPr>
        <w:pStyle w:val="StandardWeb"/>
      </w:pPr>
      <w:r>
        <w:t xml:space="preserve">3.) </w:t>
      </w:r>
      <w:proofErr w:type="spellStart"/>
      <w:r>
        <w:t>Vor’n</w:t>
      </w:r>
      <w:proofErr w:type="spellEnd"/>
      <w:r>
        <w:t xml:space="preserve"> Landpfleger sehr hart verklagt,</w:t>
      </w:r>
      <w:r>
        <w:br/>
        <w:t>Wird mit Geißeln und Dorn geplagt,</w:t>
      </w:r>
      <w:r>
        <w:br/>
        <w:t xml:space="preserve">Als ein </w:t>
      </w:r>
      <w:proofErr w:type="spellStart"/>
      <w:r>
        <w:t>Aufrührischer</w:t>
      </w:r>
      <w:proofErr w:type="spellEnd"/>
      <w:r>
        <w:t xml:space="preserve"> im Land,</w:t>
      </w:r>
      <w:r>
        <w:br/>
        <w:t>In aller Schuld zum Kreuz verdammt.</w:t>
      </w:r>
    </w:p>
    <w:p w14:paraId="4252F39C" w14:textId="77777777" w:rsidR="0012738B" w:rsidRDefault="0012738B" w:rsidP="0012738B">
      <w:pPr>
        <w:pStyle w:val="StandardWeb"/>
      </w:pPr>
      <w:r>
        <w:t xml:space="preserve">4.) Durchnagelt an Händen und </w:t>
      </w:r>
      <w:proofErr w:type="spellStart"/>
      <w:r>
        <w:t>Füß’n</w:t>
      </w:r>
      <w:proofErr w:type="spellEnd"/>
      <w:r>
        <w:t>,</w:t>
      </w:r>
      <w:r>
        <w:br/>
        <w:t xml:space="preserve">Mit Schmerzen tut sein Blut </w:t>
      </w:r>
      <w:proofErr w:type="spellStart"/>
      <w:r>
        <w:t>vergieß’n</w:t>
      </w:r>
      <w:proofErr w:type="spellEnd"/>
      <w:r>
        <w:t>,</w:t>
      </w:r>
      <w:r>
        <w:br/>
        <w:t>Rief in der finstern Angst zu Gott,</w:t>
      </w:r>
      <w:r>
        <w:br/>
        <w:t>Vollbringt alles mit seinem Tod.</w:t>
      </w:r>
    </w:p>
    <w:p w14:paraId="03588E07" w14:textId="77777777" w:rsidR="0012738B" w:rsidRDefault="0012738B" w:rsidP="0012738B">
      <w:pPr>
        <w:pStyle w:val="StandardWeb"/>
      </w:pPr>
      <w:r>
        <w:t>5.) Vom Kreuz sein Leib genommen ab,</w:t>
      </w:r>
      <w:r>
        <w:br/>
        <w:t>Wird öffentlich gelegt ins Grab.</w:t>
      </w:r>
      <w:r>
        <w:br/>
        <w:t xml:space="preserve">Darin zuvor kein Mensch </w:t>
      </w:r>
      <w:proofErr w:type="spellStart"/>
      <w:r>
        <w:t>geleg’n</w:t>
      </w:r>
      <w:proofErr w:type="spellEnd"/>
      <w:r>
        <w:t>,</w:t>
      </w:r>
      <w:r>
        <w:br/>
        <w:t xml:space="preserve">Himmel und </w:t>
      </w:r>
      <w:proofErr w:type="spellStart"/>
      <w:r>
        <w:t>Erd</w:t>
      </w:r>
      <w:proofErr w:type="spellEnd"/>
      <w:r>
        <w:t xml:space="preserve">‘ möcht sich </w:t>
      </w:r>
      <w:proofErr w:type="spellStart"/>
      <w:r>
        <w:t>beweg’n</w:t>
      </w:r>
      <w:proofErr w:type="spellEnd"/>
      <w:r>
        <w:t>.</w:t>
      </w:r>
    </w:p>
    <w:p w14:paraId="774D5AA9" w14:textId="77777777" w:rsidR="0012738B" w:rsidRDefault="0012738B" w:rsidP="0012738B">
      <w:pPr>
        <w:pStyle w:val="StandardWeb"/>
      </w:pPr>
      <w:r>
        <w:rPr>
          <w:rStyle w:val="Hervorhebung"/>
        </w:rPr>
        <w:t>Nach jeder Strophe kann gesungen werden:</w:t>
      </w:r>
    </w:p>
    <w:p w14:paraId="6D9C0778" w14:textId="77777777" w:rsidR="0012738B" w:rsidRDefault="0012738B" w:rsidP="0012738B">
      <w:pPr>
        <w:pStyle w:val="StandardWeb"/>
      </w:pPr>
      <w:r>
        <w:t>Siehe, siehe, das ist Gottes Lamm.</w:t>
      </w:r>
      <w:r>
        <w:br/>
        <w:t xml:space="preserve">Aller Welt </w:t>
      </w:r>
      <w:proofErr w:type="spellStart"/>
      <w:r>
        <w:t>Sünd</w:t>
      </w:r>
      <w:proofErr w:type="spellEnd"/>
      <w:r>
        <w:t xml:space="preserve"> macht ihm bang,</w:t>
      </w:r>
      <w:r>
        <w:br/>
      </w:r>
      <w:proofErr w:type="spellStart"/>
      <w:r>
        <w:t>Sünd</w:t>
      </w:r>
      <w:proofErr w:type="spellEnd"/>
      <w:r>
        <w:t xml:space="preserve"> und </w:t>
      </w:r>
      <w:proofErr w:type="spellStart"/>
      <w:r>
        <w:t>Straf</w:t>
      </w:r>
      <w:proofErr w:type="spellEnd"/>
      <w:r>
        <w:t xml:space="preserve"> zu gleich es trägt,</w:t>
      </w:r>
      <w:r>
        <w:br/>
        <w:t xml:space="preserve">Selig ist, selig ist, wer’s herzlich </w:t>
      </w:r>
      <w:proofErr w:type="spellStart"/>
      <w:r>
        <w:t>gläubt</w:t>
      </w:r>
      <w:proofErr w:type="spellEnd"/>
      <w:r>
        <w:t>.</w:t>
      </w:r>
    </w:p>
    <w:p w14:paraId="63CED616" w14:textId="77777777" w:rsidR="0012738B" w:rsidRDefault="0012738B" w:rsidP="0012738B">
      <w:pPr>
        <w:pStyle w:val="berschrift1"/>
      </w:pPr>
      <w:r w:rsidRPr="0012738B">
        <w:t xml:space="preserve">Hermann, Nikolaus – O </w:t>
      </w:r>
      <w:proofErr w:type="spellStart"/>
      <w:r w:rsidRPr="0012738B">
        <w:t>heiligs</w:t>
      </w:r>
      <w:proofErr w:type="spellEnd"/>
      <w:r w:rsidRPr="0012738B">
        <w:t xml:space="preserve"> Kreuz, daran Christus starb</w:t>
      </w:r>
    </w:p>
    <w:p w14:paraId="10F7E602" w14:textId="77777777" w:rsidR="0012738B" w:rsidRDefault="0012738B" w:rsidP="0012738B">
      <w:pPr>
        <w:pStyle w:val="StandardWeb"/>
      </w:pPr>
      <w:r>
        <w:t xml:space="preserve">1.) O </w:t>
      </w:r>
      <w:proofErr w:type="spellStart"/>
      <w:r>
        <w:t>heiligs</w:t>
      </w:r>
      <w:proofErr w:type="spellEnd"/>
      <w:r>
        <w:t xml:space="preserve"> Kreuz, daran Christus starb,</w:t>
      </w:r>
      <w:r>
        <w:br/>
        <w:t>Und das Leben uns erwarb,</w:t>
      </w:r>
      <w:r>
        <w:br/>
        <w:t xml:space="preserve">Singen </w:t>
      </w:r>
      <w:proofErr w:type="spellStart"/>
      <w:r>
        <w:t>wolln</w:t>
      </w:r>
      <w:proofErr w:type="spellEnd"/>
      <w:r>
        <w:t xml:space="preserve"> wir dein‘ Kampf und Streit,</w:t>
      </w:r>
      <w:r>
        <w:br/>
        <w:t xml:space="preserve">Wie der Feind durch dich unten </w:t>
      </w:r>
      <w:proofErr w:type="spellStart"/>
      <w:r>
        <w:t>leit</w:t>
      </w:r>
      <w:proofErr w:type="spellEnd"/>
      <w:r>
        <w:t>!</w:t>
      </w:r>
      <w:r>
        <w:br/>
        <w:t>Dein Triumph, Sieg und Herrlichkeit</w:t>
      </w:r>
      <w:r>
        <w:br/>
        <w:t>Rühmt man in der Welt weit und breit.</w:t>
      </w:r>
    </w:p>
    <w:p w14:paraId="113F904E" w14:textId="77777777" w:rsidR="0012738B" w:rsidRDefault="0012738B" w:rsidP="0012738B">
      <w:pPr>
        <w:pStyle w:val="StandardWeb"/>
      </w:pPr>
      <w:r>
        <w:t>2.) Kein Wald hat auf dem ganzen Erdreich</w:t>
      </w:r>
      <w:r>
        <w:br/>
        <w:t>Ein‘ Baum, der sich dir vergleich:</w:t>
      </w:r>
      <w:r>
        <w:br/>
        <w:t>Du grünst und blühst lieblich und fein,</w:t>
      </w:r>
      <w:r>
        <w:br/>
        <w:t>Holdselig deine Blätter sein,</w:t>
      </w:r>
      <w:r>
        <w:br/>
        <w:t>Preisen muss man auch deine Zweig‘,</w:t>
      </w:r>
      <w:r>
        <w:br/>
        <w:t xml:space="preserve">Kein Baum trägt </w:t>
      </w:r>
      <w:proofErr w:type="spellStart"/>
      <w:r>
        <w:t>Frücht</w:t>
      </w:r>
      <w:proofErr w:type="spellEnd"/>
      <w:r>
        <w:t>‘ deinen gleich.</w:t>
      </w:r>
    </w:p>
    <w:p w14:paraId="4E8FAEF1" w14:textId="77777777" w:rsidR="0012738B" w:rsidRDefault="0012738B" w:rsidP="0012738B">
      <w:pPr>
        <w:pStyle w:val="StandardWeb"/>
      </w:pPr>
      <w:r>
        <w:t>3.) O, wie gar ein‘ holdselige Last</w:t>
      </w:r>
      <w:r>
        <w:br/>
        <w:t xml:space="preserve">An </w:t>
      </w:r>
      <w:proofErr w:type="spellStart"/>
      <w:r>
        <w:t>dei’m</w:t>
      </w:r>
      <w:proofErr w:type="spellEnd"/>
      <w:r>
        <w:t xml:space="preserve"> Stamm du getragen hast!</w:t>
      </w:r>
      <w:r>
        <w:br/>
        <w:t>O, wie teuer sind deine Äst‘,</w:t>
      </w:r>
      <w:r>
        <w:br/>
        <w:t>Dran sich Gottes Sohn hängen lässt,</w:t>
      </w:r>
      <w:r>
        <w:br/>
        <w:t>Und seine Arm‘ an dir ausgespannt,</w:t>
      </w:r>
      <w:r>
        <w:br/>
        <w:t>Dass alles zu sich zieh sein Hand!</w:t>
      </w:r>
    </w:p>
    <w:p w14:paraId="79372CA3" w14:textId="77777777" w:rsidR="0012738B" w:rsidRDefault="0012738B" w:rsidP="0012738B">
      <w:pPr>
        <w:pStyle w:val="StandardWeb"/>
      </w:pPr>
      <w:r>
        <w:t>4.) Da unser aller Vater Adam</w:t>
      </w:r>
      <w:r>
        <w:br/>
        <w:t xml:space="preserve">Verführt </w:t>
      </w:r>
      <w:proofErr w:type="spellStart"/>
      <w:r>
        <w:t>wurd</w:t>
      </w:r>
      <w:proofErr w:type="spellEnd"/>
      <w:r>
        <w:t xml:space="preserve"> durchs Weib </w:t>
      </w:r>
      <w:proofErr w:type="spellStart"/>
      <w:r>
        <w:t>Evam</w:t>
      </w:r>
      <w:proofErr w:type="spellEnd"/>
      <w:r>
        <w:t>,</w:t>
      </w:r>
      <w:r>
        <w:br/>
        <w:t>Welche die Schlang‘ erstlich versucht</w:t>
      </w:r>
      <w:r>
        <w:br/>
        <w:t>Und betrug durch des Baumes Frucht,</w:t>
      </w:r>
      <w:r>
        <w:br/>
        <w:t>Dass sie sündigten wider Gott</w:t>
      </w:r>
      <w:r>
        <w:br/>
        <w:t xml:space="preserve">Und fielen in </w:t>
      </w:r>
      <w:proofErr w:type="spellStart"/>
      <w:r>
        <w:t>sünd</w:t>
      </w:r>
      <w:proofErr w:type="spellEnd"/>
      <w:r>
        <w:t xml:space="preserve">‘, </w:t>
      </w:r>
      <w:proofErr w:type="spellStart"/>
      <w:r>
        <w:t>Schand</w:t>
      </w:r>
      <w:proofErr w:type="spellEnd"/>
      <w:r>
        <w:t xml:space="preserve"> und Tod:</w:t>
      </w:r>
    </w:p>
    <w:p w14:paraId="54B8684B" w14:textId="77777777" w:rsidR="0012738B" w:rsidRDefault="0012738B" w:rsidP="0012738B">
      <w:pPr>
        <w:pStyle w:val="StandardWeb"/>
      </w:pPr>
      <w:r>
        <w:t xml:space="preserve">5.) </w:t>
      </w:r>
      <w:proofErr w:type="spellStart"/>
      <w:r>
        <w:t>Solch’s</w:t>
      </w:r>
      <w:proofErr w:type="spellEnd"/>
      <w:r>
        <w:t xml:space="preserve"> jammert die göttlich‘ Majestät</w:t>
      </w:r>
      <w:r>
        <w:br/>
        <w:t>Und beschloss in ihrem Rat:</w:t>
      </w:r>
      <w:r>
        <w:br/>
        <w:t>Der Schad‘, durch ein Baum verursacht,</w:t>
      </w:r>
      <w:r>
        <w:br/>
        <w:t>Sollt am Baum werden wiederbracht</w:t>
      </w:r>
      <w:r>
        <w:br/>
        <w:t>Und am Holz sollt werden gebüßt</w:t>
      </w:r>
      <w:r>
        <w:br/>
      </w:r>
      <w:proofErr w:type="spellStart"/>
      <w:r>
        <w:t>All’s</w:t>
      </w:r>
      <w:proofErr w:type="spellEnd"/>
      <w:r>
        <w:t>, was am Holz gesündigt ist.</w:t>
      </w:r>
    </w:p>
    <w:p w14:paraId="4185E17C" w14:textId="77777777" w:rsidR="0012738B" w:rsidRDefault="0012738B" w:rsidP="0012738B">
      <w:pPr>
        <w:pStyle w:val="StandardWeb"/>
      </w:pPr>
      <w:r>
        <w:t>6.) Also wollt‘ des Feindes Trug und List,</w:t>
      </w:r>
      <w:r>
        <w:br/>
        <w:t>Dadurch der Mensch verführet ist,</w:t>
      </w:r>
      <w:r>
        <w:br/>
        <w:t>Mit gleichem Maß und ‚</w:t>
      </w:r>
      <w:proofErr w:type="spellStart"/>
      <w:r>
        <w:t>Schwingigkeit</w:t>
      </w:r>
      <w:proofErr w:type="spellEnd"/>
      <w:r>
        <w:br/>
        <w:t>Vergelten die göttlich‘ Weisheit:</w:t>
      </w:r>
      <w:r>
        <w:br/>
        <w:t xml:space="preserve">Die Arznei sollt den Ursprung </w:t>
      </w:r>
      <w:proofErr w:type="spellStart"/>
      <w:r>
        <w:t>ha’n</w:t>
      </w:r>
      <w:proofErr w:type="spellEnd"/>
      <w:r>
        <w:t>,</w:t>
      </w:r>
      <w:r>
        <w:br/>
        <w:t>Darum erstlich der Schad herkam!</w:t>
      </w:r>
    </w:p>
    <w:p w14:paraId="48281C87" w14:textId="77777777" w:rsidR="0012738B" w:rsidRDefault="0012738B" w:rsidP="0012738B">
      <w:pPr>
        <w:pStyle w:val="StandardWeb"/>
      </w:pPr>
      <w:r>
        <w:t>7.) Als nun herbei kam die selige Zeit,</w:t>
      </w:r>
      <w:r>
        <w:br/>
        <w:t>Bestimmt von der Dreifaltigkeit,</w:t>
      </w:r>
      <w:r>
        <w:br/>
      </w:r>
      <w:proofErr w:type="spellStart"/>
      <w:r>
        <w:t>Wurd</w:t>
      </w:r>
      <w:proofErr w:type="spellEnd"/>
      <w:r>
        <w:t>‘ vom Vater ins Fleisch gesandt</w:t>
      </w:r>
      <w:r>
        <w:br/>
        <w:t xml:space="preserve">Sein Sohn der Welt zu </w:t>
      </w:r>
      <w:proofErr w:type="spellStart"/>
      <w:r>
        <w:t>ei’m</w:t>
      </w:r>
      <w:proofErr w:type="spellEnd"/>
      <w:r>
        <w:t xml:space="preserve"> Heiland,</w:t>
      </w:r>
      <w:r>
        <w:br/>
        <w:t>Und ein Jungfräulein schwanger war</w:t>
      </w:r>
      <w:r>
        <w:br/>
        <w:t>Und den Schöpfer der Welt gebar.</w:t>
      </w:r>
    </w:p>
    <w:p w14:paraId="45DB2FA6" w14:textId="77777777" w:rsidR="0012738B" w:rsidRDefault="0012738B" w:rsidP="0012738B">
      <w:pPr>
        <w:pStyle w:val="StandardWeb"/>
      </w:pPr>
      <w:r>
        <w:t xml:space="preserve">8.) Da </w:t>
      </w:r>
      <w:proofErr w:type="spellStart"/>
      <w:r>
        <w:t>wurd</w:t>
      </w:r>
      <w:proofErr w:type="spellEnd"/>
      <w:r>
        <w:t xml:space="preserve"> er, wie sonst ein Kindlein klein,</w:t>
      </w:r>
      <w:r>
        <w:br/>
        <w:t xml:space="preserve">Gewickelt in </w:t>
      </w:r>
      <w:proofErr w:type="spellStart"/>
      <w:r>
        <w:t>Windelein</w:t>
      </w:r>
      <w:proofErr w:type="spellEnd"/>
      <w:r>
        <w:t>.</w:t>
      </w:r>
      <w:r>
        <w:br/>
        <w:t>Er wuchs und ging in Knechtsgestalt</w:t>
      </w:r>
      <w:r>
        <w:br/>
        <w:t xml:space="preserve">Bis dass er dreißig Jahr </w:t>
      </w:r>
      <w:proofErr w:type="spellStart"/>
      <w:r>
        <w:t>wurd</w:t>
      </w:r>
      <w:proofErr w:type="spellEnd"/>
      <w:r>
        <w:t>‘ alt,</w:t>
      </w:r>
      <w:r>
        <w:br/>
        <w:t xml:space="preserve">Da </w:t>
      </w:r>
      <w:proofErr w:type="spellStart"/>
      <w:r>
        <w:t>wurd</w:t>
      </w:r>
      <w:proofErr w:type="spellEnd"/>
      <w:r>
        <w:t>‘ sein‘ Gottheit offenbar</w:t>
      </w:r>
      <w:r>
        <w:br/>
        <w:t>Durch sein‘ Wunden, Leben und Lehr‘.</w:t>
      </w:r>
    </w:p>
    <w:p w14:paraId="04BFCD86" w14:textId="77777777" w:rsidR="0012738B" w:rsidRDefault="0012738B" w:rsidP="0012738B">
      <w:pPr>
        <w:pStyle w:val="StandardWeb"/>
      </w:pPr>
      <w:r>
        <w:t>9.) Als er nun sein Lauf vollendet hat‘,</w:t>
      </w:r>
      <w:r>
        <w:br/>
      </w:r>
      <w:proofErr w:type="spellStart"/>
      <w:r>
        <w:t>Wurd</w:t>
      </w:r>
      <w:proofErr w:type="spellEnd"/>
      <w:r>
        <w:t>‘ er durch den Hohen Rat</w:t>
      </w:r>
      <w:r>
        <w:br/>
        <w:t>Geschlagen an des Kreuzes Stamm‘,</w:t>
      </w:r>
      <w:r>
        <w:br/>
        <w:t xml:space="preserve">Wo er der Welt </w:t>
      </w:r>
      <w:proofErr w:type="spellStart"/>
      <w:r>
        <w:t>Sünd</w:t>
      </w:r>
      <w:proofErr w:type="spellEnd"/>
      <w:r>
        <w:t>‘ auf sich nahm</w:t>
      </w:r>
      <w:r>
        <w:br/>
        <w:t>Und bezahlt mit großer Geduld,</w:t>
      </w:r>
      <w:r>
        <w:br/>
        <w:t xml:space="preserve">Was Adam und wir </w:t>
      </w:r>
      <w:proofErr w:type="spellStart"/>
      <w:r>
        <w:t>ha’n</w:t>
      </w:r>
      <w:proofErr w:type="spellEnd"/>
      <w:r>
        <w:t xml:space="preserve"> </w:t>
      </w:r>
      <w:proofErr w:type="spellStart"/>
      <w:r>
        <w:t>verschuld’t</w:t>
      </w:r>
      <w:proofErr w:type="spellEnd"/>
      <w:r>
        <w:t>.</w:t>
      </w:r>
    </w:p>
    <w:p w14:paraId="4D3C3577" w14:textId="77777777" w:rsidR="0012738B" w:rsidRDefault="0012738B" w:rsidP="0012738B">
      <w:pPr>
        <w:pStyle w:val="StandardWeb"/>
      </w:pPr>
      <w:r>
        <w:t xml:space="preserve">10.) Essig und </w:t>
      </w:r>
      <w:proofErr w:type="spellStart"/>
      <w:r>
        <w:t>Gall</w:t>
      </w:r>
      <w:proofErr w:type="spellEnd"/>
      <w:r>
        <w:t>‘ ließ man in sein‘ Mund,</w:t>
      </w:r>
      <w:r>
        <w:br/>
        <w:t xml:space="preserve">Ein Speer ihm sein Seit‘ </w:t>
      </w:r>
      <w:proofErr w:type="spellStart"/>
      <w:r>
        <w:t>verwundt</w:t>
      </w:r>
      <w:proofErr w:type="spellEnd"/>
      <w:r>
        <w:t>,</w:t>
      </w:r>
      <w:r>
        <w:br/>
        <w:t>Draus floss Wasser mit rotem Blut,</w:t>
      </w:r>
      <w:r>
        <w:br/>
        <w:t xml:space="preserve">Das der Welt </w:t>
      </w:r>
      <w:proofErr w:type="spellStart"/>
      <w:r>
        <w:t>Sünd</w:t>
      </w:r>
      <w:proofErr w:type="spellEnd"/>
      <w:r>
        <w:t>‘ abwaschen tut,</w:t>
      </w:r>
      <w:r>
        <w:br/>
        <w:t xml:space="preserve">Dadurch </w:t>
      </w:r>
      <w:proofErr w:type="spellStart"/>
      <w:r>
        <w:t>wurd</w:t>
      </w:r>
      <w:proofErr w:type="spellEnd"/>
      <w:r>
        <w:t>‘ durch seinen Tod</w:t>
      </w:r>
      <w:r>
        <w:br/>
        <w:t>Mit dem Menschen versühnet Gott.</w:t>
      </w:r>
    </w:p>
    <w:p w14:paraId="19DC0161" w14:textId="77777777" w:rsidR="0012738B" w:rsidRDefault="0012738B" w:rsidP="0012738B">
      <w:pPr>
        <w:pStyle w:val="StandardWeb"/>
      </w:pPr>
      <w:r>
        <w:t>11.) O, du holdseliger Kreuzesstamm,</w:t>
      </w:r>
      <w:r>
        <w:br/>
        <w:t>Der zu solchen Ehren kam,</w:t>
      </w:r>
      <w:r>
        <w:br/>
        <w:t xml:space="preserve">Das du </w:t>
      </w:r>
      <w:proofErr w:type="spellStart"/>
      <w:r>
        <w:t>trugest</w:t>
      </w:r>
      <w:proofErr w:type="spellEnd"/>
      <w:r>
        <w:t xml:space="preserve"> der ganzen Welt</w:t>
      </w:r>
      <w:r>
        <w:br/>
      </w:r>
      <w:proofErr w:type="spellStart"/>
      <w:r>
        <w:t>Einig’s</w:t>
      </w:r>
      <w:proofErr w:type="spellEnd"/>
      <w:r>
        <w:t xml:space="preserve"> Opfer und Lösegeld,</w:t>
      </w:r>
      <w:r>
        <w:br/>
        <w:t>Und dich färbet mit seinem Blut</w:t>
      </w:r>
      <w:r>
        <w:br/>
        <w:t>Das Lamm Gottes, das höchste Gut!</w:t>
      </w:r>
    </w:p>
    <w:p w14:paraId="282DB657" w14:textId="77777777" w:rsidR="0012738B" w:rsidRDefault="0012738B" w:rsidP="0012738B">
      <w:pPr>
        <w:pStyle w:val="StandardWeb"/>
      </w:pPr>
      <w:r>
        <w:t>12.) Ehr sei Gott Vater im Himmels-Thron</w:t>
      </w:r>
      <w:r>
        <w:br/>
        <w:t xml:space="preserve">Und Christo, </w:t>
      </w:r>
      <w:proofErr w:type="spellStart"/>
      <w:r>
        <w:t>sein’m</w:t>
      </w:r>
      <w:proofErr w:type="spellEnd"/>
      <w:r>
        <w:t xml:space="preserve"> einigen Sohn,</w:t>
      </w:r>
      <w:r>
        <w:br/>
        <w:t>Samt dem heiligen Geist, der gleich ist</w:t>
      </w:r>
      <w:r>
        <w:br/>
        <w:t>Gott Vater und dir, o Herr Christ,</w:t>
      </w:r>
      <w:r>
        <w:br/>
        <w:t>Von nun an bis in Ewigkeit!</w:t>
      </w:r>
      <w:r>
        <w:br/>
        <w:t xml:space="preserve">O, du </w:t>
      </w:r>
      <w:proofErr w:type="spellStart"/>
      <w:r>
        <w:t>heilge</w:t>
      </w:r>
      <w:proofErr w:type="spellEnd"/>
      <w:r>
        <w:t xml:space="preserve"> Dreifaltigkeit!</w:t>
      </w:r>
    </w:p>
    <w:p w14:paraId="518B56CD" w14:textId="77777777" w:rsidR="0012738B" w:rsidRDefault="0012738B" w:rsidP="0012738B">
      <w:pPr>
        <w:pStyle w:val="berschrift1"/>
      </w:pPr>
      <w:r w:rsidRPr="0012738B">
        <w:t>Hermann, Nikolaus – Vom Karfreitag, Sabbath und Ostertag.</w:t>
      </w:r>
    </w:p>
    <w:p w14:paraId="698DD481" w14:textId="77777777" w:rsidR="0012738B" w:rsidRDefault="0012738B" w:rsidP="0012738B">
      <w:pPr>
        <w:pStyle w:val="StandardWeb"/>
      </w:pPr>
      <w:r>
        <w:t xml:space="preserve">AM Freitag </w:t>
      </w:r>
      <w:proofErr w:type="spellStart"/>
      <w:r>
        <w:t>mus</w:t>
      </w:r>
      <w:proofErr w:type="spellEnd"/>
      <w:r>
        <w:t xml:space="preserve"> ein jeder Christ</w:t>
      </w:r>
      <w:r>
        <w:br/>
        <w:t>sein Creutz mit Christo tragen,</w:t>
      </w:r>
      <w:r>
        <w:br/>
        <w:t xml:space="preserve">Bis der Sabbath </w:t>
      </w:r>
      <w:proofErr w:type="spellStart"/>
      <w:r>
        <w:t>verhanden</w:t>
      </w:r>
      <w:proofErr w:type="spellEnd"/>
      <w:r>
        <w:t xml:space="preserve"> ist,</w:t>
      </w:r>
      <w:r>
        <w:br/>
        <w:t xml:space="preserve">denn ruht er in </w:t>
      </w:r>
      <w:proofErr w:type="spellStart"/>
      <w:r>
        <w:t>seim</w:t>
      </w:r>
      <w:proofErr w:type="spellEnd"/>
      <w:r>
        <w:t xml:space="preserve"> Grabe,</w:t>
      </w:r>
      <w:r>
        <w:br/>
        <w:t xml:space="preserve">Bis </w:t>
      </w:r>
      <w:proofErr w:type="spellStart"/>
      <w:r>
        <w:t>kümbt</w:t>
      </w:r>
      <w:proofErr w:type="spellEnd"/>
      <w:r>
        <w:t xml:space="preserve"> der </w:t>
      </w:r>
      <w:proofErr w:type="spellStart"/>
      <w:r>
        <w:t>frölich</w:t>
      </w:r>
      <w:proofErr w:type="spellEnd"/>
      <w:r>
        <w:t xml:space="preserve"> Ostertag:</w:t>
      </w:r>
      <w:r>
        <w:br/>
        <w:t xml:space="preserve">denn </w:t>
      </w:r>
      <w:proofErr w:type="spellStart"/>
      <w:r>
        <w:t>jn</w:t>
      </w:r>
      <w:proofErr w:type="spellEnd"/>
      <w:r>
        <w:t xml:space="preserve"> das Grab </w:t>
      </w:r>
      <w:proofErr w:type="spellStart"/>
      <w:r>
        <w:t>niht</w:t>
      </w:r>
      <w:proofErr w:type="spellEnd"/>
      <w:r>
        <w:t xml:space="preserve"> halten mag,</w:t>
      </w:r>
      <w:r>
        <w:br/>
        <w:t xml:space="preserve">mit </w:t>
      </w:r>
      <w:proofErr w:type="spellStart"/>
      <w:r>
        <w:t>freuden</w:t>
      </w:r>
      <w:proofErr w:type="spellEnd"/>
      <w:r>
        <w:t xml:space="preserve"> er </w:t>
      </w:r>
      <w:proofErr w:type="spellStart"/>
      <w:r>
        <w:t>auffwachet</w:t>
      </w:r>
      <w:proofErr w:type="spellEnd"/>
      <w:r>
        <w:t>!</w:t>
      </w:r>
    </w:p>
    <w:p w14:paraId="011E577F" w14:textId="77777777" w:rsidR="0012738B" w:rsidRDefault="0012738B" w:rsidP="0012738B">
      <w:pPr>
        <w:pStyle w:val="StandardWeb"/>
      </w:pPr>
      <w:r>
        <w:t>Freitag, der Marter tag.</w:t>
      </w:r>
    </w:p>
    <w:p w14:paraId="040F5591" w14:textId="77777777" w:rsidR="0012738B" w:rsidRDefault="0012738B" w:rsidP="0012738B">
      <w:pPr>
        <w:pStyle w:val="StandardWeb"/>
      </w:pPr>
      <w:proofErr w:type="spellStart"/>
      <w:r>
        <w:t>DEr</w:t>
      </w:r>
      <w:proofErr w:type="spellEnd"/>
      <w:r>
        <w:t xml:space="preserve"> Freitag wehrt die kleine zeit,</w:t>
      </w:r>
      <w:r>
        <w:br/>
        <w:t xml:space="preserve">weil wir leben </w:t>
      </w:r>
      <w:proofErr w:type="spellStart"/>
      <w:r>
        <w:t>auff</w:t>
      </w:r>
      <w:proofErr w:type="spellEnd"/>
      <w:r>
        <w:t xml:space="preserve"> Erden,</w:t>
      </w:r>
      <w:r>
        <w:br/>
        <w:t xml:space="preserve">Mit </w:t>
      </w:r>
      <w:proofErr w:type="spellStart"/>
      <w:r>
        <w:t>jamer</w:t>
      </w:r>
      <w:proofErr w:type="spellEnd"/>
      <w:r>
        <w:t xml:space="preserve">, angst und </w:t>
      </w:r>
      <w:proofErr w:type="spellStart"/>
      <w:r>
        <w:t>hertzenleidt</w:t>
      </w:r>
      <w:proofErr w:type="spellEnd"/>
      <w:r>
        <w:br/>
        <w:t>daran betrübt wir werden,</w:t>
      </w:r>
      <w:r>
        <w:br/>
        <w:t xml:space="preserve">Das macht Adams und unser </w:t>
      </w:r>
      <w:proofErr w:type="spellStart"/>
      <w:r>
        <w:t>schuldt</w:t>
      </w:r>
      <w:proofErr w:type="spellEnd"/>
      <w:r>
        <w:t>!</w:t>
      </w:r>
      <w:r>
        <w:br/>
      </w:r>
      <w:proofErr w:type="spellStart"/>
      <w:r>
        <w:t>wol</w:t>
      </w:r>
      <w:proofErr w:type="spellEnd"/>
      <w:r>
        <w:t xml:space="preserve"> dem, der sein Creutz mit </w:t>
      </w:r>
      <w:proofErr w:type="spellStart"/>
      <w:r>
        <w:t>gedult</w:t>
      </w:r>
      <w:proofErr w:type="spellEnd"/>
      <w:r>
        <w:br/>
        <w:t>dem HErren Christo nachtreget.</w:t>
      </w:r>
    </w:p>
    <w:p w14:paraId="5B525884" w14:textId="77777777" w:rsidR="0012738B" w:rsidRDefault="0012738B" w:rsidP="0012738B">
      <w:pPr>
        <w:pStyle w:val="StandardWeb"/>
      </w:pPr>
      <w:r>
        <w:t>Sabbath, der Ruhetag.</w:t>
      </w:r>
    </w:p>
    <w:p w14:paraId="011AB82D" w14:textId="77777777" w:rsidR="0012738B" w:rsidRDefault="0012738B" w:rsidP="0012738B">
      <w:pPr>
        <w:pStyle w:val="StandardWeb"/>
      </w:pPr>
      <w:r>
        <w:t xml:space="preserve">AM Sabbath </w:t>
      </w:r>
      <w:proofErr w:type="spellStart"/>
      <w:r>
        <w:t>komen</w:t>
      </w:r>
      <w:proofErr w:type="spellEnd"/>
      <w:r>
        <w:t xml:space="preserve"> wir zu ruh,</w:t>
      </w:r>
      <w:r>
        <w:br/>
        <w:t xml:space="preserve">all Creutz wird </w:t>
      </w:r>
      <w:proofErr w:type="spellStart"/>
      <w:r>
        <w:t>weggenomen</w:t>
      </w:r>
      <w:proofErr w:type="spellEnd"/>
      <w:r>
        <w:t>,</w:t>
      </w:r>
      <w:r>
        <w:br/>
        <w:t xml:space="preserve">Wenn uns </w:t>
      </w:r>
      <w:proofErr w:type="spellStart"/>
      <w:r>
        <w:t>itzt</w:t>
      </w:r>
      <w:proofErr w:type="spellEnd"/>
      <w:r>
        <w:t xml:space="preserve"> gehen die </w:t>
      </w:r>
      <w:proofErr w:type="spellStart"/>
      <w:r>
        <w:t>augen</w:t>
      </w:r>
      <w:proofErr w:type="spellEnd"/>
      <w:r>
        <w:t xml:space="preserve"> zu</w:t>
      </w:r>
      <w:r>
        <w:br/>
        <w:t>und unser stund ist kommen,</w:t>
      </w:r>
      <w:r>
        <w:br/>
        <w:t xml:space="preserve">Denn </w:t>
      </w:r>
      <w:proofErr w:type="spellStart"/>
      <w:r>
        <w:t>tregt</w:t>
      </w:r>
      <w:proofErr w:type="spellEnd"/>
      <w:r>
        <w:t xml:space="preserve"> man uns ins </w:t>
      </w:r>
      <w:proofErr w:type="spellStart"/>
      <w:r>
        <w:t>Rhubetlein</w:t>
      </w:r>
      <w:proofErr w:type="spellEnd"/>
      <w:r>
        <w:t>,</w:t>
      </w:r>
      <w:r>
        <w:br/>
        <w:t xml:space="preserve">darin gar </w:t>
      </w:r>
      <w:proofErr w:type="spellStart"/>
      <w:r>
        <w:t>sanfft</w:t>
      </w:r>
      <w:proofErr w:type="spellEnd"/>
      <w:r>
        <w:t xml:space="preserve"> wir schlaffen ein,</w:t>
      </w:r>
      <w:r>
        <w:br/>
        <w:t xml:space="preserve">bis uns der HErr </w:t>
      </w:r>
      <w:proofErr w:type="spellStart"/>
      <w:r>
        <w:t>auffwecket</w:t>
      </w:r>
      <w:proofErr w:type="spellEnd"/>
      <w:r>
        <w:t>.</w:t>
      </w:r>
    </w:p>
    <w:p w14:paraId="79184001" w14:textId="77777777" w:rsidR="0012738B" w:rsidRDefault="0012738B" w:rsidP="0012738B">
      <w:pPr>
        <w:pStyle w:val="StandardWeb"/>
      </w:pPr>
      <w:r>
        <w:t>Der Ostertag, der Freudentag.</w:t>
      </w:r>
    </w:p>
    <w:p w14:paraId="325C6645" w14:textId="77777777" w:rsidR="0012738B" w:rsidRDefault="0012738B" w:rsidP="0012738B">
      <w:pPr>
        <w:pStyle w:val="StandardWeb"/>
      </w:pPr>
      <w:proofErr w:type="spellStart"/>
      <w:r>
        <w:t>DEnn</w:t>
      </w:r>
      <w:proofErr w:type="spellEnd"/>
      <w:r>
        <w:t xml:space="preserve"> </w:t>
      </w:r>
      <w:proofErr w:type="spellStart"/>
      <w:r>
        <w:t>kompt</w:t>
      </w:r>
      <w:proofErr w:type="spellEnd"/>
      <w:r>
        <w:t xml:space="preserve"> der </w:t>
      </w:r>
      <w:proofErr w:type="spellStart"/>
      <w:r>
        <w:t>frölich</w:t>
      </w:r>
      <w:proofErr w:type="spellEnd"/>
      <w:r>
        <w:t xml:space="preserve"> Ostertag,</w:t>
      </w:r>
      <w:r>
        <w:br/>
        <w:t xml:space="preserve">so </w:t>
      </w:r>
      <w:proofErr w:type="spellStart"/>
      <w:r>
        <w:t>werdn</w:t>
      </w:r>
      <w:proofErr w:type="spellEnd"/>
      <w:r>
        <w:t xml:space="preserve"> wir all </w:t>
      </w:r>
      <w:proofErr w:type="spellStart"/>
      <w:r>
        <w:t>auffstehen</w:t>
      </w:r>
      <w:proofErr w:type="spellEnd"/>
      <w:r>
        <w:t>!</w:t>
      </w:r>
      <w:r>
        <w:br/>
        <w:t>Der Todt denn uns nicht halten mag,</w:t>
      </w:r>
      <w:r>
        <w:br/>
        <w:t xml:space="preserve">entgegen </w:t>
      </w:r>
      <w:proofErr w:type="spellStart"/>
      <w:r>
        <w:t>werdn</w:t>
      </w:r>
      <w:proofErr w:type="spellEnd"/>
      <w:r>
        <w:t xml:space="preserve"> wir gehen</w:t>
      </w:r>
      <w:r>
        <w:br/>
        <w:t xml:space="preserve">Christo und mit </w:t>
      </w:r>
      <w:proofErr w:type="spellStart"/>
      <w:r>
        <w:t>jm</w:t>
      </w:r>
      <w:proofErr w:type="spellEnd"/>
      <w:r>
        <w:t xml:space="preserve"> in </w:t>
      </w:r>
      <w:proofErr w:type="spellStart"/>
      <w:r>
        <w:t>seim</w:t>
      </w:r>
      <w:proofErr w:type="spellEnd"/>
      <w:r>
        <w:t xml:space="preserve"> Reich</w:t>
      </w:r>
      <w:r>
        <w:br/>
        <w:t xml:space="preserve">leben in </w:t>
      </w:r>
      <w:proofErr w:type="spellStart"/>
      <w:r>
        <w:t>freuden</w:t>
      </w:r>
      <w:proofErr w:type="spellEnd"/>
      <w:r>
        <w:t xml:space="preserve"> </w:t>
      </w:r>
      <w:proofErr w:type="spellStart"/>
      <w:r>
        <w:t>ewigleich</w:t>
      </w:r>
      <w:proofErr w:type="spellEnd"/>
      <w:r>
        <w:t>:</w:t>
      </w:r>
      <w:r>
        <w:br/>
        <w:t xml:space="preserve">HErr Christ, das </w:t>
      </w:r>
      <w:proofErr w:type="spellStart"/>
      <w:r>
        <w:t>hilff</w:t>
      </w:r>
      <w:proofErr w:type="spellEnd"/>
      <w:r>
        <w:t xml:space="preserve"> uns, Amen!</w:t>
      </w:r>
    </w:p>
    <w:p w14:paraId="5B6D2675" w14:textId="77777777" w:rsidR="0012738B" w:rsidRDefault="0012738B" w:rsidP="0012738B">
      <w:pPr>
        <w:pStyle w:val="berschrift1"/>
      </w:pPr>
      <w:r w:rsidRPr="0012738B">
        <w:t>Klepper, Jochen – Siehe, das ist Gottes Lamm</w:t>
      </w:r>
    </w:p>
    <w:p w14:paraId="05693F42" w14:textId="77777777" w:rsidR="0012738B" w:rsidRDefault="0012738B" w:rsidP="0012738B">
      <w:pPr>
        <w:pStyle w:val="StandardWeb"/>
      </w:pPr>
      <w:r>
        <w:t>Siehe, das ist Gottes Lamm,</w:t>
      </w:r>
      <w:r>
        <w:br/>
        <w:t>das der Erde Sünde trug.</w:t>
      </w:r>
      <w:r>
        <w:br/>
        <w:t>Blutend an dem Kreuzesstamm,</w:t>
      </w:r>
      <w:r>
        <w:br/>
        <w:t>tat es Gottes Zorn genug.</w:t>
      </w:r>
      <w:r>
        <w:br/>
        <w:t>In dem Felsengrabe liegend,</w:t>
      </w:r>
      <w:r>
        <w:br/>
        <w:t>hat er uns zur Ruh gebracht.</w:t>
      </w:r>
      <w:r>
        <w:br/>
        <w:t>Über Tod und Sünde siegend,</w:t>
      </w:r>
      <w:r>
        <w:br/>
        <w:t>drang das Lamm durch unsre Nacht.</w:t>
      </w:r>
    </w:p>
    <w:p w14:paraId="31AC77E8" w14:textId="77777777" w:rsidR="0012738B" w:rsidRDefault="0012738B" w:rsidP="0012738B">
      <w:pPr>
        <w:pStyle w:val="StandardWeb"/>
      </w:pPr>
      <w:r>
        <w:t>Siehe, das ist Gottes Held,</w:t>
      </w:r>
      <w:r>
        <w:br/>
        <w:t>der aus dunklem Grabe stieg.</w:t>
      </w:r>
      <w:r>
        <w:br/>
        <w:t>Herr des Himmels und der Welt,</w:t>
      </w:r>
      <w:r>
        <w:br/>
        <w:t xml:space="preserve">bringt er uns den </w:t>
      </w:r>
      <w:proofErr w:type="spellStart"/>
      <w:r>
        <w:t>ew’gen</w:t>
      </w:r>
      <w:proofErr w:type="spellEnd"/>
      <w:r>
        <w:t xml:space="preserve"> Sieg.</w:t>
      </w:r>
      <w:r>
        <w:br/>
        <w:t>Uns hat er dem Tod entnommen,</w:t>
      </w:r>
      <w:r>
        <w:br/>
        <w:t xml:space="preserve">uns, die sterben und </w:t>
      </w:r>
      <w:proofErr w:type="spellStart"/>
      <w:r>
        <w:t>vergehn</w:t>
      </w:r>
      <w:proofErr w:type="spellEnd"/>
      <w:r>
        <w:t>!</w:t>
      </w:r>
      <w:r>
        <w:br/>
        <w:t>Gottes Held wird wiederkommen,</w:t>
      </w:r>
      <w:r>
        <w:br/>
        <w:t xml:space="preserve">und wir werden </w:t>
      </w:r>
      <w:proofErr w:type="spellStart"/>
      <w:r>
        <w:t>auferstehn</w:t>
      </w:r>
      <w:proofErr w:type="spellEnd"/>
      <w:r>
        <w:t>.</w:t>
      </w:r>
    </w:p>
    <w:p w14:paraId="4080CA36" w14:textId="77777777" w:rsidR="0012738B" w:rsidRDefault="0012738B" w:rsidP="0012738B">
      <w:pPr>
        <w:pStyle w:val="StandardWeb"/>
      </w:pPr>
      <w:r>
        <w:t>Siehe, das ist Gottes Sohn,</w:t>
      </w:r>
      <w:r>
        <w:br/>
        <w:t>der in Stall und Krippe lag.</w:t>
      </w:r>
      <w:r>
        <w:br/>
        <w:t>Nach der Marter, nach dem Hohn</w:t>
      </w:r>
      <w:r>
        <w:br/>
        <w:t>strahlt sein heller Freudentag.</w:t>
      </w:r>
      <w:r>
        <w:br/>
        <w:t>Alle Zeit, die wir noch leben,</w:t>
      </w:r>
      <w:r>
        <w:br/>
        <w:t>ist von seinem Glanz erfüllt.</w:t>
      </w:r>
      <w:r>
        <w:br/>
        <w:t>Die dem Sohn die Ehre geben,</w:t>
      </w:r>
      <w:r>
        <w:br/>
        <w:t>werden einst sein Ebenbild.</w:t>
      </w:r>
    </w:p>
    <w:p w14:paraId="27DA45AC" w14:textId="77777777" w:rsidR="0012738B" w:rsidRDefault="0012738B" w:rsidP="0012738B">
      <w:pPr>
        <w:pStyle w:val="StandardWeb"/>
      </w:pPr>
      <w:r>
        <w:t>Ihm sei Ehre, Lob und Preis</w:t>
      </w:r>
      <w:r>
        <w:br/>
        <w:t>und Gewalt in Ewigkeit.</w:t>
      </w:r>
      <w:r>
        <w:br/>
        <w:t>Und ihn rühme, wer es weiß,</w:t>
      </w:r>
      <w:r>
        <w:br/>
      </w:r>
      <w:proofErr w:type="spellStart"/>
      <w:r>
        <w:t>daß</w:t>
      </w:r>
      <w:proofErr w:type="spellEnd"/>
      <w:r>
        <w:t xml:space="preserve"> er uns vom Tod befreit.</w:t>
      </w:r>
      <w:r>
        <w:br/>
        <w:t>Wer da atmet, soll bezeugen,</w:t>
      </w:r>
      <w:r>
        <w:br/>
        <w:t>was ihm Gott geoffenbart;</w:t>
      </w:r>
      <w:r>
        <w:br/>
        <w:t>wer da glaubt, soll sich ihm beugen,</w:t>
      </w:r>
      <w:r>
        <w:br/>
        <w:t>der ein Fürst des Lebens ward.</w:t>
      </w:r>
    </w:p>
    <w:p w14:paraId="62F8F0B7" w14:textId="77777777" w:rsidR="0012738B" w:rsidRDefault="0012738B" w:rsidP="0012738B">
      <w:pPr>
        <w:pStyle w:val="berschrift1"/>
      </w:pPr>
      <w:proofErr w:type="spellStart"/>
      <w:r w:rsidRPr="0012738B">
        <w:t>Klesel</w:t>
      </w:r>
      <w:proofErr w:type="spellEnd"/>
      <w:r>
        <w:t>, Abraham</w:t>
      </w:r>
      <w:r w:rsidRPr="0012738B">
        <w:t xml:space="preserve"> – Seele, mach dich eilig auf</w:t>
      </w:r>
    </w:p>
    <w:p w14:paraId="0337781F" w14:textId="77777777" w:rsidR="0012738B" w:rsidRDefault="0012738B" w:rsidP="0012738B">
      <w:pPr>
        <w:pStyle w:val="StandardWeb"/>
      </w:pPr>
      <w:r>
        <w:t>1. Seele, mach dich eilig auf,</w:t>
      </w:r>
      <w:r>
        <w:br/>
        <w:t>Jesum zu begleiten</w:t>
      </w:r>
      <w:r>
        <w:br/>
        <w:t>Gen Jerusalem hinauf,</w:t>
      </w:r>
      <w:r>
        <w:br/>
        <w:t>Tritt ihm an die Seiten.</w:t>
      </w:r>
      <w:r>
        <w:br/>
        <w:t>In der Andacht folg ihm nach</w:t>
      </w:r>
      <w:r>
        <w:br/>
        <w:t xml:space="preserve">Zu dem </w:t>
      </w:r>
      <w:proofErr w:type="spellStart"/>
      <w:r>
        <w:t>bittern</w:t>
      </w:r>
      <w:proofErr w:type="spellEnd"/>
      <w:r>
        <w:t xml:space="preserve"> Leiden,</w:t>
      </w:r>
      <w:r>
        <w:br/>
        <w:t>Bis du aus dem Ungemach</w:t>
      </w:r>
      <w:r>
        <w:br/>
        <w:t xml:space="preserve">Zu ihm wirst verscheiden. </w:t>
      </w:r>
    </w:p>
    <w:p w14:paraId="0207F65C" w14:textId="77777777" w:rsidR="0012738B" w:rsidRDefault="0012738B" w:rsidP="0012738B">
      <w:pPr>
        <w:pStyle w:val="StandardWeb"/>
      </w:pPr>
      <w:r>
        <w:t>2. Seele, siehe, Gottes Lamm</w:t>
      </w:r>
      <w:r>
        <w:br/>
        <w:t>Gehet zu dem Leiden,</w:t>
      </w:r>
      <w:r>
        <w:br/>
        <w:t>Deiner Seelen Bräutigam,</w:t>
      </w:r>
      <w:r>
        <w:br/>
        <w:t>Als zu Hochzeit Freuden.</w:t>
      </w:r>
      <w:r>
        <w:br/>
        <w:t>Geht, ihr Töchter von Zion,</w:t>
      </w:r>
      <w:r>
        <w:br/>
        <w:t>Jesum zu empfangen,</w:t>
      </w:r>
      <w:r>
        <w:br/>
        <w:t xml:space="preserve">Sehet ihn in seiner </w:t>
      </w:r>
      <w:proofErr w:type="spellStart"/>
      <w:r>
        <w:t>Kron</w:t>
      </w:r>
      <w:proofErr w:type="spellEnd"/>
      <w:r>
        <w:br/>
        <w:t xml:space="preserve">Unter Dornen prangen. </w:t>
      </w:r>
    </w:p>
    <w:p w14:paraId="0682EAA4" w14:textId="77777777" w:rsidR="0012738B" w:rsidRDefault="0012738B" w:rsidP="0012738B">
      <w:pPr>
        <w:pStyle w:val="StandardWeb"/>
      </w:pPr>
      <w:r>
        <w:t>3. Du zeuchst als ein König ein,</w:t>
      </w:r>
      <w:r>
        <w:br/>
        <w:t>Wirst dafür empfangen,</w:t>
      </w:r>
      <w:r>
        <w:br/>
        <w:t>Aber Bande warten dein,</w:t>
      </w:r>
      <w:r>
        <w:br/>
        <w:t>Dich damit zu fangen.</w:t>
      </w:r>
      <w:r>
        <w:br/>
        <w:t>Für die ehre Hohn und Spott</w:t>
      </w:r>
      <w:r>
        <w:br/>
        <w:t>Wird man dir, Herr, geben,</w:t>
      </w:r>
      <w:r>
        <w:br/>
        <w:t>Bis du durch des Kreuzes Tod</w:t>
      </w:r>
      <w:r>
        <w:br/>
        <w:t xml:space="preserve">Schließen wirst dein Leben. </w:t>
      </w:r>
    </w:p>
    <w:p w14:paraId="67703710" w14:textId="77777777" w:rsidR="0012738B" w:rsidRDefault="0012738B" w:rsidP="0012738B">
      <w:pPr>
        <w:pStyle w:val="StandardWeb"/>
      </w:pPr>
      <w:r>
        <w:t>4. Das Kreuz ist der Königsthron,</w:t>
      </w:r>
      <w:r>
        <w:br/>
        <w:t>Drauf man dich wird setzen,</w:t>
      </w:r>
      <w:r>
        <w:br/>
        <w:t xml:space="preserve">Dein Haupt mit der </w:t>
      </w:r>
      <w:proofErr w:type="spellStart"/>
      <w:r>
        <w:t>Dornenkron</w:t>
      </w:r>
      <w:proofErr w:type="spellEnd"/>
      <w:r>
        <w:br/>
        <w:t>Bis in Tod verletzen.</w:t>
      </w:r>
      <w:r>
        <w:br/>
        <w:t>Jesu, dein Reich auf der Welt</w:t>
      </w:r>
      <w:r>
        <w:br/>
        <w:t>Ist in lauter Leiden,</w:t>
      </w:r>
      <w:r>
        <w:br/>
        <w:t>So ist es von dir bestellt</w:t>
      </w:r>
      <w:r>
        <w:br/>
        <w:t xml:space="preserve">Bis zum letzten Scheiden. </w:t>
      </w:r>
    </w:p>
    <w:p w14:paraId="56FD60CE" w14:textId="77777777" w:rsidR="0012738B" w:rsidRDefault="0012738B" w:rsidP="0012738B">
      <w:pPr>
        <w:pStyle w:val="StandardWeb"/>
      </w:pPr>
      <w:r>
        <w:t>5. Du wirst, Herr der Herrlichkeit,</w:t>
      </w:r>
      <w:r>
        <w:br/>
        <w:t>Ja wohl müssen sterben,</w:t>
      </w:r>
      <w:r>
        <w:br/>
      </w:r>
      <w:proofErr w:type="spellStart"/>
      <w:r>
        <w:t>Daß</w:t>
      </w:r>
      <w:proofErr w:type="spellEnd"/>
      <w:r>
        <w:t xml:space="preserve"> des Himmels Ewigkeit</w:t>
      </w:r>
      <w:r>
        <w:br/>
        <w:t xml:space="preserve">Ich dadurch </w:t>
      </w:r>
      <w:proofErr w:type="spellStart"/>
      <w:r>
        <w:t>mög</w:t>
      </w:r>
      <w:proofErr w:type="spellEnd"/>
      <w:r>
        <w:t xml:space="preserve"> erben.</w:t>
      </w:r>
      <w:r>
        <w:br/>
        <w:t>Aber ach wie herrlich glänzt</w:t>
      </w:r>
      <w:r>
        <w:br/>
        <w:t xml:space="preserve">Deine </w:t>
      </w:r>
      <w:proofErr w:type="spellStart"/>
      <w:r>
        <w:t>Kron</w:t>
      </w:r>
      <w:proofErr w:type="spellEnd"/>
      <w:r>
        <w:t xml:space="preserve"> von ferne,</w:t>
      </w:r>
      <w:r>
        <w:br/>
        <w:t>Die dein siegreich Haupt bekränzt,</w:t>
      </w:r>
      <w:r>
        <w:br/>
        <w:t xml:space="preserve">Schöner als die Sterne. </w:t>
      </w:r>
    </w:p>
    <w:p w14:paraId="51779275" w14:textId="77777777" w:rsidR="0012738B" w:rsidRDefault="0012738B" w:rsidP="0012738B">
      <w:pPr>
        <w:pStyle w:val="StandardWeb"/>
      </w:pPr>
      <w:r>
        <w:t>6. Liebster Jesu, nun Glück zu!</w:t>
      </w:r>
      <w:r>
        <w:br/>
        <w:t xml:space="preserve">Es </w:t>
      </w:r>
      <w:proofErr w:type="spellStart"/>
      <w:r>
        <w:t>muß</w:t>
      </w:r>
      <w:proofErr w:type="spellEnd"/>
      <w:r>
        <w:t xml:space="preserve"> dir gelingen,</w:t>
      </w:r>
      <w:r>
        <w:br/>
        <w:t>Nach der guten Freitagsruh</w:t>
      </w:r>
      <w:r>
        <w:br/>
        <w:t>Wirst du Freude bringen.</w:t>
      </w:r>
      <w:r>
        <w:br/>
        <w:t>Tritt nur auf die Todesbahn,</w:t>
      </w:r>
      <w:r>
        <w:br/>
        <w:t>Die gestreuten Palmen</w:t>
      </w:r>
      <w:r>
        <w:br/>
        <w:t>Bilden dir den Sieg voran</w:t>
      </w:r>
      <w:r>
        <w:br/>
        <w:t xml:space="preserve">Aus den Osterpsalmen. </w:t>
      </w:r>
    </w:p>
    <w:p w14:paraId="733A6140" w14:textId="77777777" w:rsidR="0012738B" w:rsidRDefault="0012738B" w:rsidP="0012738B">
      <w:pPr>
        <w:pStyle w:val="StandardWeb"/>
      </w:pPr>
      <w:r>
        <w:t xml:space="preserve">7. </w:t>
      </w:r>
      <w:proofErr w:type="spellStart"/>
      <w:r>
        <w:t>Laß</w:t>
      </w:r>
      <w:proofErr w:type="spellEnd"/>
      <w:r>
        <w:t xml:space="preserve"> mich diese Leidenszeit</w:t>
      </w:r>
      <w:r>
        <w:br/>
      </w:r>
      <w:proofErr w:type="spellStart"/>
      <w:r>
        <w:t>Fruchtbarlich</w:t>
      </w:r>
      <w:proofErr w:type="spellEnd"/>
      <w:r>
        <w:t xml:space="preserve"> bedenken,</w:t>
      </w:r>
      <w:r>
        <w:br/>
        <w:t xml:space="preserve">Voller Andacht, </w:t>
      </w:r>
      <w:proofErr w:type="spellStart"/>
      <w:r>
        <w:t>Reu</w:t>
      </w:r>
      <w:proofErr w:type="spellEnd"/>
      <w:r>
        <w:t xml:space="preserve"> und Leid,</w:t>
      </w:r>
      <w:r>
        <w:br/>
        <w:t>Und darüber kränken.</w:t>
      </w:r>
      <w:r>
        <w:br/>
        <w:t>Auch dein Leiden tröste mich</w:t>
      </w:r>
      <w:r>
        <w:br/>
        <w:t>Bei so vielem Jammer,</w:t>
      </w:r>
      <w:r>
        <w:br/>
        <w:t>Bis nach allem Leiden ich</w:t>
      </w:r>
      <w:r>
        <w:br/>
        <w:t xml:space="preserve">Geh zur Ruhekammer. </w:t>
      </w:r>
    </w:p>
    <w:p w14:paraId="7ABB4003" w14:textId="77777777" w:rsidR="00CE4B49" w:rsidRDefault="00CE4B49" w:rsidP="00CE4B49">
      <w:pPr>
        <w:pStyle w:val="berschrift1"/>
      </w:pPr>
      <w:r w:rsidRPr="00CE4B49">
        <w:t>Laurenti</w:t>
      </w:r>
      <w:r>
        <w:t>, L.</w:t>
      </w:r>
      <w:r w:rsidRPr="00CE4B49">
        <w:t xml:space="preserve"> – Fließt, ihr Augen, fließt von Tränen</w:t>
      </w:r>
    </w:p>
    <w:p w14:paraId="7C93AF18" w14:textId="77777777" w:rsidR="00CE4B49" w:rsidRDefault="00CE4B49" w:rsidP="00CE4B49">
      <w:pPr>
        <w:pStyle w:val="StandardWeb"/>
      </w:pPr>
      <w:r>
        <w:t>1. Fließt, ihr Augen, fließt von Tränen</w:t>
      </w:r>
      <w:r>
        <w:br/>
        <w:t>Und beweinet eure Schuld;</w:t>
      </w:r>
      <w:r>
        <w:br/>
        <w:t>Brich, mein Herz, von Seufzen, Sehnen,</w:t>
      </w:r>
      <w:r>
        <w:br/>
        <w:t>Weil ein Lämmlein in Geduld</w:t>
      </w:r>
      <w:r>
        <w:br/>
        <w:t>Nach Jerusalem zum Tod,</w:t>
      </w:r>
      <w:r>
        <w:br/>
        <w:t>Ach zum Tod für deine Not</w:t>
      </w:r>
      <w:r>
        <w:br/>
        <w:t xml:space="preserve">Und der ganzen Welt </w:t>
      </w:r>
      <w:proofErr w:type="spellStart"/>
      <w:r>
        <w:t>hinwandelt</w:t>
      </w:r>
      <w:proofErr w:type="spellEnd"/>
      <w:r>
        <w:t>.</w:t>
      </w:r>
      <w:r>
        <w:br/>
        <w:t xml:space="preserve">Ach denk, wie du hast gehandelt. </w:t>
      </w:r>
    </w:p>
    <w:p w14:paraId="48B11D3C" w14:textId="77777777" w:rsidR="00CE4B49" w:rsidRDefault="00CE4B49" w:rsidP="00CE4B49">
      <w:pPr>
        <w:pStyle w:val="StandardWeb"/>
      </w:pPr>
      <w:r>
        <w:t>2. Es soll nun vollendet werden,</w:t>
      </w:r>
      <w:r>
        <w:br/>
        <w:t>Was davon geschrieben ist,</w:t>
      </w:r>
      <w:r>
        <w:br/>
        <w:t>Und warum auf diese Erden</w:t>
      </w:r>
      <w:r>
        <w:br/>
        <w:t>Ist gekommen Jesus Christ.</w:t>
      </w:r>
      <w:r>
        <w:br/>
        <w:t>Schauet nur des Höchsten Sohn</w:t>
      </w:r>
      <w:r>
        <w:br/>
        <w:t>In dem Leiden, Schmach und Hohn,</w:t>
      </w:r>
      <w:r>
        <w:br/>
        <w:t>In den Wunden, in den Schmerzen,</w:t>
      </w:r>
      <w:r>
        <w:br/>
        <w:t>Und nehmt alles wohl zu Herzen.</w:t>
      </w:r>
    </w:p>
    <w:p w14:paraId="4DBB67D4" w14:textId="77777777" w:rsidR="00CE4B49" w:rsidRDefault="00CE4B49" w:rsidP="00CE4B49">
      <w:pPr>
        <w:pStyle w:val="StandardWeb"/>
      </w:pPr>
      <w:r>
        <w:t>3. Es wird in der Sünder Hände</w:t>
      </w:r>
      <w:r>
        <w:br/>
        <w:t>Überliefert Gottes Lamm,</w:t>
      </w:r>
      <w:r>
        <w:br/>
      </w:r>
      <w:proofErr w:type="spellStart"/>
      <w:r>
        <w:t>Daß</w:t>
      </w:r>
      <w:proofErr w:type="spellEnd"/>
      <w:r>
        <w:t xml:space="preserve"> sich dein Verderben wende.</w:t>
      </w:r>
      <w:r>
        <w:br/>
        <w:t>Jud und Heide sind ihm gram</w:t>
      </w:r>
      <w:r>
        <w:br/>
        <w:t>Und verwerfen diesen Stein,</w:t>
      </w:r>
      <w:r>
        <w:br/>
        <w:t>Der ihr Eckstein sollte sein.</w:t>
      </w:r>
      <w:r>
        <w:br/>
        <w:t>Ach das leidet der Gerechte</w:t>
      </w:r>
      <w:r>
        <w:br/>
        <w:t>Für die bösen Sündenknechte.</w:t>
      </w:r>
    </w:p>
    <w:p w14:paraId="298B1279" w14:textId="77777777" w:rsidR="00CE4B49" w:rsidRDefault="00CE4B49" w:rsidP="00CE4B49">
      <w:pPr>
        <w:pStyle w:val="StandardWeb"/>
      </w:pPr>
      <w:r>
        <w:t>4. Jesus steht in Strick und Banden,</w:t>
      </w:r>
      <w:r>
        <w:br/>
        <w:t>Dessen Hand die Welt gemacht,</w:t>
      </w:r>
      <w:r>
        <w:br/>
        <w:t>Bei Verachtung, Spott und Schanden</w:t>
      </w:r>
      <w:r>
        <w:br/>
        <w:t>Und wird höhnisch ausgelacht;</w:t>
      </w:r>
      <w:r>
        <w:br/>
        <w:t xml:space="preserve">Backenstreich und </w:t>
      </w:r>
      <w:proofErr w:type="spellStart"/>
      <w:r>
        <w:t>Fäustenschlag</w:t>
      </w:r>
      <w:proofErr w:type="spellEnd"/>
      <w:r>
        <w:t>,</w:t>
      </w:r>
      <w:r>
        <w:br/>
        <w:t xml:space="preserve">Jud- und Heidengrimm und </w:t>
      </w:r>
      <w:proofErr w:type="spellStart"/>
      <w:r>
        <w:t>Rach</w:t>
      </w:r>
      <w:proofErr w:type="spellEnd"/>
      <w:r>
        <w:br/>
        <w:t>Duldet er für deine Sünden;</w:t>
      </w:r>
      <w:r>
        <w:br/>
        <w:t xml:space="preserve">Wer kann solche Lieb ergründen? </w:t>
      </w:r>
    </w:p>
    <w:p w14:paraId="5750795B" w14:textId="77777777" w:rsidR="00CE4B49" w:rsidRDefault="00CE4B49" w:rsidP="00CE4B49">
      <w:pPr>
        <w:pStyle w:val="StandardWeb"/>
      </w:pPr>
      <w:r>
        <w:t xml:space="preserve">5. </w:t>
      </w:r>
      <w:proofErr w:type="spellStart"/>
      <w:r>
        <w:t>Laß</w:t>
      </w:r>
      <w:proofErr w:type="spellEnd"/>
      <w:r>
        <w:t xml:space="preserve"> es dir zu Herzen gehen,</w:t>
      </w:r>
      <w:r>
        <w:br/>
      </w:r>
      <w:proofErr w:type="spellStart"/>
      <w:r>
        <w:t>Beßre</w:t>
      </w:r>
      <w:proofErr w:type="spellEnd"/>
      <w:r>
        <w:t xml:space="preserve"> und bekehre dich.</w:t>
      </w:r>
      <w:r>
        <w:br/>
        <w:t>Wer kann diese Tat ansehen,</w:t>
      </w:r>
      <w:r>
        <w:br/>
        <w:t xml:space="preserve">Ohne tief zu </w:t>
      </w:r>
      <w:proofErr w:type="spellStart"/>
      <w:r>
        <w:t>Beßren</w:t>
      </w:r>
      <w:proofErr w:type="spellEnd"/>
      <w:r>
        <w:t xml:space="preserve"> sich?</w:t>
      </w:r>
      <w:r>
        <w:br/>
        <w:t>Jesus steht an unsrer Statt;</w:t>
      </w:r>
      <w:r>
        <w:br/>
        <w:t>Was der Mensch verdienet hat,</w:t>
      </w:r>
      <w:r>
        <w:br/>
        <w:t>Büßet Jesus und erduldet,</w:t>
      </w:r>
      <w:r>
        <w:br/>
        <w:t>Was der Sünder hat verschuldet.</w:t>
      </w:r>
    </w:p>
    <w:p w14:paraId="454C8A40" w14:textId="77777777" w:rsidR="00CE4B49" w:rsidRDefault="00CE4B49" w:rsidP="00CE4B49">
      <w:pPr>
        <w:pStyle w:val="StandardWeb"/>
      </w:pPr>
      <w:r>
        <w:t xml:space="preserve">6. Er hält seinen </w:t>
      </w:r>
      <w:proofErr w:type="spellStart"/>
      <w:r>
        <w:t>heilgen</w:t>
      </w:r>
      <w:proofErr w:type="spellEnd"/>
      <w:r>
        <w:t xml:space="preserve"> Rücken</w:t>
      </w:r>
      <w:r>
        <w:br/>
        <w:t>Geißel, Rut und Peitschen dar.</w:t>
      </w:r>
      <w:r>
        <w:br/>
        <w:t>Wer kann dies ohn Neu erblicken,</w:t>
      </w:r>
      <w:r>
        <w:br/>
        <w:t>Wenn die rohe Judenschar</w:t>
      </w:r>
      <w:r>
        <w:br/>
        <w:t>Hand anlegt an Gottes Bild,</w:t>
      </w:r>
      <w:r>
        <w:br/>
        <w:t>Das so freundlich, fromm und mild,</w:t>
      </w:r>
      <w:r>
        <w:br/>
        <w:t>Und doch nackend wird gehauen?</w:t>
      </w:r>
      <w:r>
        <w:br/>
        <w:t>Wer kann solche Greul anschauen?</w:t>
      </w:r>
    </w:p>
    <w:p w14:paraId="24608C33" w14:textId="77777777" w:rsidR="00CE4B49" w:rsidRDefault="00CE4B49" w:rsidP="00CE4B49">
      <w:pPr>
        <w:pStyle w:val="StandardWeb"/>
      </w:pPr>
      <w:r>
        <w:t>7. Also sollt man dir begegnen,</w:t>
      </w:r>
      <w:r>
        <w:br/>
        <w:t>Du verruchtes Menschenherz,</w:t>
      </w:r>
      <w:r>
        <w:br/>
        <w:t xml:space="preserve">Aber nun </w:t>
      </w:r>
      <w:proofErr w:type="spellStart"/>
      <w:r>
        <w:t>kömmt</w:t>
      </w:r>
      <w:proofErr w:type="spellEnd"/>
      <w:r>
        <w:t>, dich zu segnen</w:t>
      </w:r>
      <w:r>
        <w:br/>
        <w:t>Und zu tragen deinen Schmerz,</w:t>
      </w:r>
      <w:r>
        <w:br/>
        <w:t>Jesus und entblößet sich</w:t>
      </w:r>
      <w:r>
        <w:br/>
        <w:t>Und wird dort so jämmerlich</w:t>
      </w:r>
      <w:r>
        <w:br/>
        <w:t xml:space="preserve">Abgestraft, </w:t>
      </w:r>
      <w:proofErr w:type="spellStart"/>
      <w:r>
        <w:t>verspeit</w:t>
      </w:r>
      <w:proofErr w:type="spellEnd"/>
      <w:r>
        <w:t>, zerschlagen,</w:t>
      </w:r>
      <w:r>
        <w:br/>
      </w:r>
      <w:proofErr w:type="spellStart"/>
      <w:r>
        <w:t>Daß</w:t>
      </w:r>
      <w:proofErr w:type="spellEnd"/>
      <w:r>
        <w:t xml:space="preserve"> kein Maß noch Ziel der Plagen.</w:t>
      </w:r>
    </w:p>
    <w:p w14:paraId="26EF36ED" w14:textId="77777777" w:rsidR="00CE4B49" w:rsidRDefault="00CE4B49" w:rsidP="00CE4B49">
      <w:pPr>
        <w:pStyle w:val="StandardWeb"/>
      </w:pPr>
      <w:r>
        <w:t xml:space="preserve">8. Endlich wird der </w:t>
      </w:r>
      <w:proofErr w:type="spellStart"/>
      <w:r>
        <w:t>Schluß</w:t>
      </w:r>
      <w:proofErr w:type="spellEnd"/>
      <w:r>
        <w:t xml:space="preserve"> gesprochen,</w:t>
      </w:r>
      <w:r>
        <w:br/>
        <w:t xml:space="preserve">Jesus </w:t>
      </w:r>
      <w:proofErr w:type="spellStart"/>
      <w:r>
        <w:t>muß</w:t>
      </w:r>
      <w:proofErr w:type="spellEnd"/>
      <w:r>
        <w:t xml:space="preserve"> zum Tode </w:t>
      </w:r>
      <w:proofErr w:type="spellStart"/>
      <w:r>
        <w:t>gehn</w:t>
      </w:r>
      <w:proofErr w:type="spellEnd"/>
      <w:r>
        <w:t>,</w:t>
      </w:r>
      <w:r>
        <w:br/>
        <w:t>Über ihn der Stab gebrochen;</w:t>
      </w:r>
      <w:r>
        <w:br/>
        <w:t xml:space="preserve">Es hilft hier kein Bitten, </w:t>
      </w:r>
      <w:proofErr w:type="spellStart"/>
      <w:r>
        <w:t>Flehn</w:t>
      </w:r>
      <w:proofErr w:type="spellEnd"/>
      <w:r>
        <w:t>.</w:t>
      </w:r>
      <w:r>
        <w:br/>
        <w:t>Barrabas wird losgezählt,</w:t>
      </w:r>
      <w:r>
        <w:br/>
        <w:t>Jesus wird zum Kreuz erwählt.</w:t>
      </w:r>
      <w:r>
        <w:br/>
        <w:t>Weg mit diesem, dem Verfluchten!</w:t>
      </w:r>
      <w:r>
        <w:br/>
        <w:t xml:space="preserve">Ruft der Haufe der Verruchten. </w:t>
      </w:r>
    </w:p>
    <w:p w14:paraId="421AF6FE" w14:textId="77777777" w:rsidR="00CE4B49" w:rsidRDefault="00CE4B49" w:rsidP="00CE4B49">
      <w:pPr>
        <w:pStyle w:val="StandardWeb"/>
      </w:pPr>
      <w:r>
        <w:t>9. Folge denn zur Schädelstätte</w:t>
      </w:r>
      <w:r>
        <w:br/>
        <w:t>Deinem Jesu traurig nach,</w:t>
      </w:r>
      <w:r>
        <w:br/>
        <w:t>Aber auf dem Wege bete,</w:t>
      </w:r>
      <w:r>
        <w:br/>
      </w:r>
      <w:proofErr w:type="spellStart"/>
      <w:r>
        <w:t>Bet</w:t>
      </w:r>
      <w:proofErr w:type="spellEnd"/>
      <w:r>
        <w:t xml:space="preserve"> im Geist mit Weh und Ach,</w:t>
      </w:r>
      <w:r>
        <w:br/>
      </w:r>
      <w:proofErr w:type="spellStart"/>
      <w:r>
        <w:t>Daß</w:t>
      </w:r>
      <w:proofErr w:type="spellEnd"/>
      <w:r>
        <w:t xml:space="preserve"> der Vater auf sein Kind</w:t>
      </w:r>
      <w:r>
        <w:br/>
        <w:t xml:space="preserve">Als den Bürgen für die </w:t>
      </w:r>
      <w:proofErr w:type="spellStart"/>
      <w:r>
        <w:t>Sünd</w:t>
      </w:r>
      <w:proofErr w:type="spellEnd"/>
      <w:r>
        <w:br/>
        <w:t xml:space="preserve">Sehen </w:t>
      </w:r>
      <w:proofErr w:type="spellStart"/>
      <w:r>
        <w:t>woll</w:t>
      </w:r>
      <w:proofErr w:type="spellEnd"/>
      <w:r>
        <w:t xml:space="preserve"> und sich erbarmen</w:t>
      </w:r>
      <w:r>
        <w:br/>
        <w:t xml:space="preserve">Über dich Elenden, Armen. </w:t>
      </w:r>
    </w:p>
    <w:p w14:paraId="1F824066" w14:textId="77777777" w:rsidR="00CE4B49" w:rsidRDefault="00CE4B49" w:rsidP="00CE4B49">
      <w:pPr>
        <w:pStyle w:val="StandardWeb"/>
      </w:pPr>
      <w:r>
        <w:t xml:space="preserve">10. </w:t>
      </w:r>
      <w:proofErr w:type="spellStart"/>
      <w:r>
        <w:t>Muß</w:t>
      </w:r>
      <w:proofErr w:type="spellEnd"/>
      <w:r>
        <w:t xml:space="preserve"> ich, Jesu, dich denn sehen</w:t>
      </w:r>
      <w:r>
        <w:br/>
        <w:t>Am verfluchten Kreuzespfahl,</w:t>
      </w:r>
      <w:r>
        <w:br/>
        <w:t xml:space="preserve">Ach so </w:t>
      </w:r>
      <w:proofErr w:type="spellStart"/>
      <w:r>
        <w:t>laß</w:t>
      </w:r>
      <w:proofErr w:type="spellEnd"/>
      <w:r>
        <w:t xml:space="preserve"> ich übergehen</w:t>
      </w:r>
      <w:r>
        <w:br/>
        <w:t>Meine Tränen ohne Zahl.</w:t>
      </w:r>
      <w:r>
        <w:br/>
        <w:t>Ach erbarm dich Gotteslamm,</w:t>
      </w:r>
      <w:r>
        <w:br/>
        <w:t>Das da hängt am Kreuzesstamm.</w:t>
      </w:r>
      <w:r>
        <w:br/>
        <w:t>Ach erbarm dich, weil dein Leiden</w:t>
      </w:r>
      <w:r>
        <w:br/>
        <w:t xml:space="preserve">Mir gedeihen soll zur Freuden. </w:t>
      </w:r>
    </w:p>
    <w:p w14:paraId="62ED3F87" w14:textId="77777777" w:rsidR="00CE4B49" w:rsidRDefault="00CE4B49" w:rsidP="00CE4B49">
      <w:pPr>
        <w:pStyle w:val="StandardWeb"/>
      </w:pPr>
      <w:r>
        <w:t>11. Ich will dir ein Opfer geben,</w:t>
      </w:r>
      <w:r>
        <w:br/>
        <w:t>Seel und Leib ist meine Gab.</w:t>
      </w:r>
      <w:r>
        <w:br/>
        <w:t>Jesu, nimm dies arme Leben,</w:t>
      </w:r>
      <w:r>
        <w:br/>
        <w:t xml:space="preserve">Weil ich ja nichts </w:t>
      </w:r>
      <w:proofErr w:type="spellStart"/>
      <w:r>
        <w:t>Bessers</w:t>
      </w:r>
      <w:proofErr w:type="spellEnd"/>
      <w:r>
        <w:t xml:space="preserve"> hab;</w:t>
      </w:r>
      <w:r>
        <w:br/>
      </w:r>
      <w:proofErr w:type="spellStart"/>
      <w:r>
        <w:t>Töt</w:t>
      </w:r>
      <w:proofErr w:type="spellEnd"/>
      <w:r>
        <w:t xml:space="preserve"> in mir, was dir </w:t>
      </w:r>
      <w:proofErr w:type="spellStart"/>
      <w:r>
        <w:t>mißfällt</w:t>
      </w:r>
      <w:proofErr w:type="spellEnd"/>
      <w:r>
        <w:t>,</w:t>
      </w:r>
      <w:r>
        <w:br/>
        <w:t>Leb in mir auf dieser Welt,</w:t>
      </w:r>
      <w:r>
        <w:br/>
      </w:r>
      <w:proofErr w:type="spellStart"/>
      <w:r>
        <w:t>Laß</w:t>
      </w:r>
      <w:proofErr w:type="spellEnd"/>
      <w:r>
        <w:t xml:space="preserve"> mich mit dir leben, sterben</w:t>
      </w:r>
      <w:r>
        <w:br/>
        <w:t xml:space="preserve">Und dein Reich im Himmel erben. </w:t>
      </w:r>
    </w:p>
    <w:p w14:paraId="42AAF9E8" w14:textId="77777777" w:rsidR="00CE4B49" w:rsidRDefault="00CE4B49" w:rsidP="00CE4B49">
      <w:pPr>
        <w:pStyle w:val="StandardWeb"/>
      </w:pPr>
      <w:r>
        <w:t>12. Tausendmal sei dir gesungen,</w:t>
      </w:r>
      <w:r>
        <w:br/>
        <w:t>Liebster Jesu, Preis und Ruhm,</w:t>
      </w:r>
      <w:r>
        <w:br/>
      </w:r>
      <w:proofErr w:type="spellStart"/>
      <w:r>
        <w:t>Daß</w:t>
      </w:r>
      <w:proofErr w:type="spellEnd"/>
      <w:r>
        <w:t xml:space="preserve"> du Höll und Tod bezwungen.</w:t>
      </w:r>
      <w:r>
        <w:br/>
        <w:t>Nun bin ich dein Eigentum</w:t>
      </w:r>
      <w:r>
        <w:br/>
        <w:t xml:space="preserve">Und du meine Freud und </w:t>
      </w:r>
      <w:proofErr w:type="spellStart"/>
      <w:r>
        <w:t>Wonn</w:t>
      </w:r>
      <w:proofErr w:type="spellEnd"/>
      <w:r>
        <w:t>;</w:t>
      </w:r>
      <w:r>
        <w:br/>
        <w:t>Möcht ich dich, o schönste Sonn,</w:t>
      </w:r>
      <w:r>
        <w:br/>
        <w:t>Bald in deiner Krone sehen.</w:t>
      </w:r>
      <w:r>
        <w:br/>
        <w:t>Komm, dein Leiden ist geschehen.</w:t>
      </w:r>
    </w:p>
    <w:p w14:paraId="412C9152" w14:textId="77777777" w:rsidR="00556A3C" w:rsidRDefault="00556A3C" w:rsidP="00556A3C">
      <w:pPr>
        <w:pStyle w:val="berschrift1"/>
      </w:pPr>
      <w:proofErr w:type="spellStart"/>
      <w:r w:rsidRPr="00556A3C">
        <w:t>Liscovius</w:t>
      </w:r>
      <w:proofErr w:type="spellEnd"/>
      <w:r w:rsidRPr="00556A3C">
        <w:t>, Salomon – Da Jesus an dem Kreuze stund</w:t>
      </w:r>
    </w:p>
    <w:p w14:paraId="65CFE0E3" w14:textId="77777777" w:rsidR="00556A3C" w:rsidRDefault="00556A3C" w:rsidP="00556A3C">
      <w:pPr>
        <w:pStyle w:val="StandardWeb"/>
      </w:pPr>
      <w:r>
        <w:rPr>
          <w:rStyle w:val="Fett"/>
        </w:rPr>
        <w:t>Die heiligen sieben Worte unsers Herrn.</w:t>
      </w:r>
    </w:p>
    <w:p w14:paraId="72F34618" w14:textId="77777777" w:rsidR="00556A3C" w:rsidRDefault="00556A3C" w:rsidP="00556A3C">
      <w:pPr>
        <w:pStyle w:val="StandardWeb"/>
      </w:pPr>
      <w:r>
        <w:rPr>
          <w:rStyle w:val="Hervorhebung"/>
        </w:rPr>
        <w:t xml:space="preserve">Nach Anleitung und Wiese des Liedes von Johann </w:t>
      </w:r>
      <w:proofErr w:type="spellStart"/>
      <w:r>
        <w:rPr>
          <w:rStyle w:val="Hervorhebung"/>
        </w:rPr>
        <w:t>Böschenstein</w:t>
      </w:r>
      <w:proofErr w:type="spellEnd"/>
      <w:r>
        <w:rPr>
          <w:rStyle w:val="Hervorhebung"/>
        </w:rPr>
        <w:t>: Da Jesus an dem Kreuze stund.</w:t>
      </w:r>
    </w:p>
    <w:p w14:paraId="79D4FA8E" w14:textId="77777777" w:rsidR="00556A3C" w:rsidRDefault="00556A3C" w:rsidP="00556A3C">
      <w:pPr>
        <w:pStyle w:val="StandardWeb"/>
      </w:pPr>
      <w:r>
        <w:t>Da Jesus an dem Kreuze stund</w:t>
      </w:r>
      <w:r>
        <w:br/>
        <w:t xml:space="preserve">Und war bis auf den Tod </w:t>
      </w:r>
      <w:proofErr w:type="spellStart"/>
      <w:r>
        <w:t>verwund’t</w:t>
      </w:r>
      <w:proofErr w:type="spellEnd"/>
      <w:r>
        <w:br/>
        <w:t>Von Dornen und von Schlägen,</w:t>
      </w:r>
      <w:r>
        <w:br/>
        <w:t>So lehrt und tröstet doch sein Mund,</w:t>
      </w:r>
      <w:r>
        <w:br/>
        <w:t>Verspricht auch Heil und Segne.</w:t>
      </w:r>
    </w:p>
    <w:p w14:paraId="7A9D12E4" w14:textId="77777777" w:rsidR="00556A3C" w:rsidRDefault="00556A3C" w:rsidP="00556A3C">
      <w:pPr>
        <w:pStyle w:val="StandardWeb"/>
      </w:pPr>
      <w:r>
        <w:t>Erst fleht er um der Feinde Schuld:</w:t>
      </w:r>
      <w:r>
        <w:br/>
      </w:r>
      <w:proofErr w:type="spellStart"/>
      <w:r>
        <w:t>Vergieb</w:t>
      </w:r>
      <w:proofErr w:type="spellEnd"/>
      <w:r>
        <w:t xml:space="preserve"> doch, Vater, aus Geduld,</w:t>
      </w:r>
      <w:r>
        <w:br/>
        <w:t>Was sie sich unterfangen!</w:t>
      </w:r>
      <w:r>
        <w:br/>
        <w:t>Dadurch soll Gottes Gnad und Huld</w:t>
      </w:r>
      <w:r>
        <w:br/>
        <w:t>Ein Sünder noch erlangen.</w:t>
      </w:r>
    </w:p>
    <w:p w14:paraId="76EAB806" w14:textId="77777777" w:rsidR="00556A3C" w:rsidRDefault="00556A3C" w:rsidP="00556A3C">
      <w:pPr>
        <w:pStyle w:val="StandardWeb"/>
      </w:pPr>
      <w:r>
        <w:t>Zum Andern sagt er mit Bedacht:</w:t>
      </w:r>
      <w:r>
        <w:br/>
        <w:t>Johannes, nimm das Weib in Acht,</w:t>
      </w:r>
      <w:r>
        <w:br/>
        <w:t>Weib, pflege deines Sohnes!</w:t>
      </w:r>
      <w:r>
        <w:br/>
        <w:t>So sind auch wir von Gott gemacht</w:t>
      </w:r>
      <w:r>
        <w:br/>
        <w:t>Zu Kindern seines Thrones.</w:t>
      </w:r>
    </w:p>
    <w:p w14:paraId="25A2C07B" w14:textId="77777777" w:rsidR="00556A3C" w:rsidRDefault="00556A3C" w:rsidP="00556A3C">
      <w:pPr>
        <w:pStyle w:val="StandardWeb"/>
      </w:pPr>
      <w:r>
        <w:t>Zum dritten tröstet er gar schön:</w:t>
      </w:r>
      <w:r>
        <w:br/>
        <w:t xml:space="preserve">Fürwahr, du sollst mit mir </w:t>
      </w:r>
      <w:proofErr w:type="spellStart"/>
      <w:r>
        <w:t>eingehn</w:t>
      </w:r>
      <w:proofErr w:type="spellEnd"/>
      <w:r>
        <w:br/>
        <w:t xml:space="preserve">Zu meinem </w:t>
      </w:r>
      <w:proofErr w:type="spellStart"/>
      <w:r>
        <w:t>Paradeise</w:t>
      </w:r>
      <w:proofErr w:type="spellEnd"/>
      <w:r>
        <w:t>!</w:t>
      </w:r>
      <w:r>
        <w:br/>
        <w:t xml:space="preserve">So werden wir auch bei hm </w:t>
      </w:r>
      <w:proofErr w:type="spellStart"/>
      <w:r>
        <w:t>stehn</w:t>
      </w:r>
      <w:proofErr w:type="spellEnd"/>
      <w:r>
        <w:br/>
        <w:t>Nach unsrer Todesreise.</w:t>
      </w:r>
    </w:p>
    <w:p w14:paraId="6FBF03BA" w14:textId="77777777" w:rsidR="00556A3C" w:rsidRDefault="00556A3C" w:rsidP="00556A3C">
      <w:pPr>
        <w:pStyle w:val="StandardWeb"/>
      </w:pPr>
      <w:r>
        <w:t>Zum Vierten klagt er seine Noth:</w:t>
      </w:r>
      <w:r>
        <w:br/>
        <w:t>Warum hast du bis in den Tod,</w:t>
      </w:r>
      <w:r>
        <w:br/>
        <w:t>Mein Vater, mich verlassen?</w:t>
      </w:r>
      <w:r>
        <w:br/>
        <w:t>Hiervor soll uns der treue Gott</w:t>
      </w:r>
      <w:r>
        <w:br/>
        <w:t>Mit süßem Trost umfassen.</w:t>
      </w:r>
    </w:p>
    <w:p w14:paraId="0DFED6A2" w14:textId="77777777" w:rsidR="00556A3C" w:rsidRDefault="00556A3C" w:rsidP="00556A3C">
      <w:pPr>
        <w:pStyle w:val="StandardWeb"/>
      </w:pPr>
      <w:r>
        <w:t>Zum Fünften darbt und sehnt er sich:</w:t>
      </w:r>
      <w:r>
        <w:br/>
        <w:t>Mich dürstet sehr, o Mensch, um dich!</w:t>
      </w:r>
      <w:r>
        <w:br/>
        <w:t>Dafür wird uns Gott schenken</w:t>
      </w:r>
      <w:r>
        <w:br/>
        <w:t>Der Seelen Heil, und ewiglich</w:t>
      </w:r>
      <w:r>
        <w:br/>
        <w:t xml:space="preserve">Mit </w:t>
      </w:r>
      <w:proofErr w:type="spellStart"/>
      <w:r>
        <w:t>Wollustströmen</w:t>
      </w:r>
      <w:proofErr w:type="spellEnd"/>
      <w:r>
        <w:t xml:space="preserve"> tränken.</w:t>
      </w:r>
    </w:p>
    <w:p w14:paraId="047CB33C" w14:textId="77777777" w:rsidR="00556A3C" w:rsidRDefault="00556A3C" w:rsidP="00556A3C">
      <w:pPr>
        <w:pStyle w:val="StandardWeb"/>
      </w:pPr>
      <w:r>
        <w:t>Zum Sechsten nimmt er guten Nacht,</w:t>
      </w:r>
      <w:r>
        <w:br/>
      </w:r>
      <w:proofErr w:type="spellStart"/>
      <w:r>
        <w:t>Läßt</w:t>
      </w:r>
      <w:proofErr w:type="spellEnd"/>
      <w:r>
        <w:t xml:space="preserve"> uns den Trost: Es ist vollbracht,</w:t>
      </w:r>
      <w:r>
        <w:br/>
        <w:t>Was zur Erlösung dienet!</w:t>
      </w:r>
      <w:r>
        <w:br/>
        <w:t>Nun ist der Mensch mit Gottes Macht</w:t>
      </w:r>
      <w:r>
        <w:br/>
        <w:t xml:space="preserve">Durch Christum </w:t>
      </w:r>
      <w:proofErr w:type="spellStart"/>
      <w:r>
        <w:t>ausgesühnet</w:t>
      </w:r>
      <w:proofErr w:type="spellEnd"/>
      <w:r>
        <w:t>.</w:t>
      </w:r>
    </w:p>
    <w:p w14:paraId="3EF4C8FB" w14:textId="77777777" w:rsidR="00556A3C" w:rsidRDefault="00556A3C" w:rsidP="00556A3C">
      <w:pPr>
        <w:pStyle w:val="StandardWeb"/>
      </w:pPr>
      <w:r>
        <w:t>Zum Letzten ruft er mit Begier:</w:t>
      </w:r>
      <w:r>
        <w:br/>
        <w:t xml:space="preserve">Herr, meinen Geist </w:t>
      </w:r>
      <w:proofErr w:type="spellStart"/>
      <w:r>
        <w:t>befehl</w:t>
      </w:r>
      <w:proofErr w:type="spellEnd"/>
      <w:r>
        <w:t xml:space="preserve"> ich dir</w:t>
      </w:r>
      <w:r>
        <w:br/>
        <w:t>In deine Vaterhände!</w:t>
      </w:r>
      <w:r>
        <w:br/>
        <w:t xml:space="preserve">Nun bleibet uns </w:t>
      </w:r>
      <w:proofErr w:type="spellStart"/>
      <w:r>
        <w:t>gewiß</w:t>
      </w:r>
      <w:proofErr w:type="spellEnd"/>
      <w:r>
        <w:t xml:space="preserve"> dafür</w:t>
      </w:r>
      <w:r>
        <w:br/>
        <w:t>Ein selig Todesende.</w:t>
      </w:r>
    </w:p>
    <w:p w14:paraId="4FCF2A43" w14:textId="77777777" w:rsidR="00556A3C" w:rsidRDefault="00556A3C" w:rsidP="00556A3C">
      <w:pPr>
        <w:pStyle w:val="StandardWeb"/>
      </w:pPr>
      <w:r>
        <w:t xml:space="preserve">O Jesu, deine </w:t>
      </w:r>
      <w:proofErr w:type="spellStart"/>
      <w:r>
        <w:t>Leidensnoth</w:t>
      </w:r>
      <w:proofErr w:type="spellEnd"/>
      <w:r>
        <w:t>,</w:t>
      </w:r>
      <w:r>
        <w:br/>
        <w:t>Dein Blut und deinen Schmerzenstod</w:t>
      </w:r>
      <w:r>
        <w:br/>
        <w:t>Und deine sieben Worte</w:t>
      </w:r>
      <w:r>
        <w:br/>
      </w:r>
      <w:proofErr w:type="spellStart"/>
      <w:r>
        <w:t>Laß</w:t>
      </w:r>
      <w:proofErr w:type="spellEnd"/>
      <w:r>
        <w:t xml:space="preserve"> sein mein Heil und Lebensbrot,</w:t>
      </w:r>
      <w:r>
        <w:br/>
        <w:t>Mein Licht und Himmelspforte!</w:t>
      </w:r>
    </w:p>
    <w:p w14:paraId="7051060D" w14:textId="77777777" w:rsidR="00556A3C" w:rsidRDefault="00556A3C" w:rsidP="00556A3C">
      <w:pPr>
        <w:pStyle w:val="berschrift1"/>
      </w:pPr>
      <w:proofErr w:type="spellStart"/>
      <w:r w:rsidRPr="00556A3C">
        <w:t>Mathesius</w:t>
      </w:r>
      <w:proofErr w:type="spellEnd"/>
      <w:r w:rsidRPr="00556A3C">
        <w:t xml:space="preserve">, Johann – Zwo </w:t>
      </w:r>
      <w:proofErr w:type="spellStart"/>
      <w:r w:rsidRPr="00556A3C">
        <w:t>Lamentationes</w:t>
      </w:r>
      <w:proofErr w:type="spellEnd"/>
      <w:r w:rsidRPr="00556A3C">
        <w:t>, d.i. Klagelieder die man pflegt zu singen in der Marterwochen.</w:t>
      </w:r>
      <w:r>
        <w:br/>
        <w:t>I.</w:t>
      </w:r>
    </w:p>
    <w:p w14:paraId="6F6220EC" w14:textId="77777777" w:rsidR="00556A3C" w:rsidRDefault="00556A3C" w:rsidP="00556A3C">
      <w:pPr>
        <w:pStyle w:val="StandardWeb"/>
      </w:pPr>
      <w:r>
        <w:t xml:space="preserve">O </w:t>
      </w:r>
      <w:proofErr w:type="spellStart"/>
      <w:r>
        <w:t>Christenleut</w:t>
      </w:r>
      <w:proofErr w:type="spellEnd"/>
      <w:r>
        <w:t>, vergesset nicht,</w:t>
      </w:r>
      <w:r>
        <w:br/>
        <w:t xml:space="preserve">Was Gottes Sohn durch </w:t>
      </w:r>
      <w:proofErr w:type="spellStart"/>
      <w:r>
        <w:t>Oseam</w:t>
      </w:r>
      <w:proofErr w:type="spellEnd"/>
      <w:r>
        <w:t xml:space="preserve"> spricht:</w:t>
      </w:r>
      <w:r>
        <w:br/>
      </w:r>
      <w:proofErr w:type="spellStart"/>
      <w:r>
        <w:t>Fürcht</w:t>
      </w:r>
      <w:proofErr w:type="spellEnd"/>
      <w:r>
        <w:t xml:space="preserve"> euch nicht, ihr Brüder mein,</w:t>
      </w:r>
      <w:r>
        <w:br/>
        <w:t xml:space="preserve">Ich </w:t>
      </w:r>
      <w:proofErr w:type="spellStart"/>
      <w:r>
        <w:t>rett</w:t>
      </w:r>
      <w:proofErr w:type="spellEnd"/>
      <w:r>
        <w:t xml:space="preserve"> euch aus der Höllen Pein;</w:t>
      </w:r>
      <w:r>
        <w:br/>
        <w:t xml:space="preserve">Ich würg den </w:t>
      </w:r>
      <w:proofErr w:type="spellStart"/>
      <w:r>
        <w:t>gräßlichen</w:t>
      </w:r>
      <w:proofErr w:type="spellEnd"/>
      <w:r>
        <w:t xml:space="preserve"> Tod.</w:t>
      </w:r>
      <w:r>
        <w:br/>
        <w:t xml:space="preserve">Das kostet mich mein </w:t>
      </w:r>
      <w:proofErr w:type="spellStart"/>
      <w:r>
        <w:t>theures</w:t>
      </w:r>
      <w:proofErr w:type="spellEnd"/>
      <w:r>
        <w:t xml:space="preserve"> Blut so </w:t>
      </w:r>
      <w:proofErr w:type="spellStart"/>
      <w:r>
        <w:t>roth</w:t>
      </w:r>
      <w:proofErr w:type="spellEnd"/>
      <w:r>
        <w:t>;</w:t>
      </w:r>
      <w:r>
        <w:br/>
        <w:t>Also versöhn ich euch mit meinem Gott.</w:t>
      </w:r>
    </w:p>
    <w:p w14:paraId="2295F5D9" w14:textId="77777777" w:rsidR="00556A3C" w:rsidRDefault="00556A3C" w:rsidP="00556A3C">
      <w:pPr>
        <w:pStyle w:val="StandardWeb"/>
      </w:pPr>
      <w:r>
        <w:t>II.</w:t>
      </w:r>
    </w:p>
    <w:p w14:paraId="6E053FE6" w14:textId="77777777" w:rsidR="00556A3C" w:rsidRDefault="00556A3C" w:rsidP="00556A3C">
      <w:pPr>
        <w:pStyle w:val="StandardWeb"/>
      </w:pPr>
      <w:r>
        <w:t>Wir danken Christ für seinen Streit,</w:t>
      </w:r>
      <w:r>
        <w:br/>
        <w:t>Der seinen Sieg und Triumph uns geit.</w:t>
      </w:r>
      <w:r>
        <w:br/>
        <w:t>Der Tod ist verschlungen zwar,</w:t>
      </w:r>
      <w:r>
        <w:br/>
        <w:t>Und sein Stachel ist zerbrochen gar;</w:t>
      </w:r>
      <w:r>
        <w:br/>
        <w:t xml:space="preserve">Die </w:t>
      </w:r>
      <w:proofErr w:type="spellStart"/>
      <w:r>
        <w:t>Sünd</w:t>
      </w:r>
      <w:proofErr w:type="spellEnd"/>
      <w:r>
        <w:t xml:space="preserve"> hat ihr Macht </w:t>
      </w:r>
      <w:proofErr w:type="spellStart"/>
      <w:r>
        <w:t>verlorn</w:t>
      </w:r>
      <w:proofErr w:type="spellEnd"/>
      <w:r>
        <w:t>.</w:t>
      </w:r>
      <w:r>
        <w:br/>
        <w:t xml:space="preserve">Des </w:t>
      </w:r>
      <w:proofErr w:type="spellStart"/>
      <w:r>
        <w:t>Gsetzes</w:t>
      </w:r>
      <w:proofErr w:type="spellEnd"/>
      <w:r>
        <w:t xml:space="preserve"> Kraft, der grimmige Gottes Zorn,</w:t>
      </w:r>
      <w:r>
        <w:br/>
        <w:t xml:space="preserve">Die hat Christus in seinem Grab </w:t>
      </w:r>
      <w:proofErr w:type="spellStart"/>
      <w:r>
        <w:t>verschorn</w:t>
      </w:r>
      <w:proofErr w:type="spellEnd"/>
      <w:r>
        <w:t>.</w:t>
      </w:r>
    </w:p>
    <w:p w14:paraId="7B243909" w14:textId="77777777" w:rsidR="0012738B" w:rsidRDefault="0012738B" w:rsidP="0012738B">
      <w:pPr>
        <w:pStyle w:val="berschrift1"/>
      </w:pPr>
      <w:r w:rsidRPr="0012738B">
        <w:t>Olearius</w:t>
      </w:r>
      <w:r>
        <w:t>,</w:t>
      </w:r>
      <w:r w:rsidRPr="0012738B">
        <w:t xml:space="preserve"> Johann – Fürwahr der Herr trug selbst</w:t>
      </w:r>
    </w:p>
    <w:p w14:paraId="37ACFDFD" w14:textId="77777777" w:rsidR="0012738B" w:rsidRDefault="0012738B" w:rsidP="0012738B">
      <w:pPr>
        <w:pStyle w:val="StandardWeb"/>
      </w:pPr>
      <w:r>
        <w:t>1. Fürwahr der Herr trug selbst</w:t>
      </w:r>
      <w:r>
        <w:br/>
        <w:t>Die Krankheit unsrer Sünden,</w:t>
      </w:r>
      <w:r>
        <w:br/>
        <w:t>Lud unsern Schmerz auf sich,</w:t>
      </w:r>
      <w:r>
        <w:br/>
        <w:t>Für uns ihn zu empfinden.</w:t>
      </w:r>
      <w:r>
        <w:br/>
        <w:t>Das, was uns Gottes Fluch</w:t>
      </w:r>
      <w:r>
        <w:br/>
        <w:t>An Leib und Seel gedroht,</w:t>
      </w:r>
      <w:r>
        <w:br/>
        <w:t xml:space="preserve">Das </w:t>
      </w:r>
      <w:proofErr w:type="spellStart"/>
      <w:r>
        <w:t>übernimmet</w:t>
      </w:r>
      <w:proofErr w:type="spellEnd"/>
      <w:r>
        <w:t xml:space="preserve"> er</w:t>
      </w:r>
      <w:r>
        <w:br/>
        <w:t xml:space="preserve">Und büßt es durch den Tod. </w:t>
      </w:r>
    </w:p>
    <w:p w14:paraId="0298A629" w14:textId="77777777" w:rsidR="0012738B" w:rsidRDefault="0012738B" w:rsidP="0012738B">
      <w:pPr>
        <w:pStyle w:val="StandardWeb"/>
      </w:pPr>
      <w:r>
        <w:t>2. Sein Volk hielt ihn für den,</w:t>
      </w:r>
      <w:r>
        <w:br/>
        <w:t>Den Gott also geschlagen,</w:t>
      </w:r>
      <w:r>
        <w:br/>
        <w:t xml:space="preserve">Und meinte nicht, </w:t>
      </w:r>
      <w:proofErr w:type="spellStart"/>
      <w:r>
        <w:t>daß</w:t>
      </w:r>
      <w:proofErr w:type="spellEnd"/>
      <w:r>
        <w:t xml:space="preserve"> wir</w:t>
      </w:r>
      <w:r>
        <w:br/>
        <w:t xml:space="preserve">Die </w:t>
      </w:r>
      <w:proofErr w:type="spellStart"/>
      <w:r>
        <w:t>Ursach</w:t>
      </w:r>
      <w:proofErr w:type="spellEnd"/>
      <w:r>
        <w:t xml:space="preserve"> solcher Plagen.</w:t>
      </w:r>
      <w:r>
        <w:br/>
        <w:t>Doch kommt dies alles her</w:t>
      </w:r>
      <w:r>
        <w:br/>
        <w:t>Von unsrer Missetat,</w:t>
      </w:r>
      <w:r>
        <w:br/>
        <w:t>Nur unsre Sünde ist’s,</w:t>
      </w:r>
      <w:r>
        <w:br/>
        <w:t xml:space="preserve">Die ihn zerschlagen hat. </w:t>
      </w:r>
    </w:p>
    <w:p w14:paraId="352B1ECE" w14:textId="77777777" w:rsidR="0012738B" w:rsidRDefault="0012738B" w:rsidP="0012738B">
      <w:pPr>
        <w:pStyle w:val="StandardWeb"/>
      </w:pPr>
      <w:r>
        <w:t>3. Die Strafe liegt auf ihm,</w:t>
      </w:r>
      <w:r>
        <w:br/>
        <w:t>Damit wir Frieden haben,</w:t>
      </w:r>
      <w:r>
        <w:br/>
        <w:t>Durch seine Wunden heil,</w:t>
      </w:r>
      <w:r>
        <w:br/>
        <w:t>Kann sich die Seele laben.</w:t>
      </w:r>
      <w:r>
        <w:br/>
        <w:t>Wir gingen in der Irr</w:t>
      </w:r>
      <w:r>
        <w:br/>
        <w:t>Und folgten unserm Sinn,</w:t>
      </w:r>
      <w:r>
        <w:br/>
        <w:t xml:space="preserve">Der Herr warf unsre </w:t>
      </w:r>
      <w:proofErr w:type="spellStart"/>
      <w:r>
        <w:t>Sünd</w:t>
      </w:r>
      <w:proofErr w:type="spellEnd"/>
      <w:r>
        <w:br/>
        <w:t xml:space="preserve">Auf ihn, er nahm sie hin. </w:t>
      </w:r>
    </w:p>
    <w:p w14:paraId="5249893F" w14:textId="77777777" w:rsidR="0012738B" w:rsidRDefault="0012738B" w:rsidP="0012738B">
      <w:pPr>
        <w:pStyle w:val="StandardWeb"/>
      </w:pPr>
      <w:r>
        <w:t>4. Wie ein geduldig Lamm,</w:t>
      </w:r>
      <w:r>
        <w:br/>
        <w:t>Das man zur Schlachtbank führet,</w:t>
      </w:r>
      <w:r>
        <w:br/>
        <w:t>Vor seinem Scherer schweigt</w:t>
      </w:r>
      <w:r>
        <w:br/>
        <w:t>Und seinen Mund nicht rühret,</w:t>
      </w:r>
      <w:r>
        <w:br/>
        <w:t>So trug der Herr die Schmach,</w:t>
      </w:r>
      <w:r>
        <w:br/>
        <w:t>So willig litte er;</w:t>
      </w:r>
      <w:r>
        <w:br/>
        <w:t>So willig bring, o Mensch,</w:t>
      </w:r>
      <w:r>
        <w:br/>
        <w:t xml:space="preserve">Dich ihm zum Opfer her. </w:t>
      </w:r>
    </w:p>
    <w:p w14:paraId="243E4ABB" w14:textId="77777777" w:rsidR="0012738B" w:rsidRDefault="0012738B" w:rsidP="0012738B">
      <w:pPr>
        <w:pStyle w:val="berschrift1"/>
      </w:pPr>
      <w:r w:rsidRPr="0012738B">
        <w:t>Pfeil, Christian Karl Ludwig von – Lamm Gottes, wohin eilest du (Die Karwoche)</w:t>
      </w:r>
    </w:p>
    <w:p w14:paraId="04C59E8F" w14:textId="77777777" w:rsidR="0012738B" w:rsidRDefault="0012738B" w:rsidP="0012738B">
      <w:pPr>
        <w:pStyle w:val="StandardWeb"/>
      </w:pPr>
      <w:r>
        <w:rPr>
          <w:rStyle w:val="Fett"/>
        </w:rPr>
        <w:t>Palm-Sonntag</w:t>
      </w:r>
      <w:r>
        <w:br/>
        <w:t>1.) Lamm Gottes, wohin eilest du</w:t>
      </w:r>
      <w:r>
        <w:br/>
        <w:t xml:space="preserve">Mit so </w:t>
      </w:r>
      <w:proofErr w:type="spellStart"/>
      <w:r>
        <w:t>gewalt’gen</w:t>
      </w:r>
      <w:proofErr w:type="spellEnd"/>
      <w:r>
        <w:t xml:space="preserve"> Schritten?</w:t>
      </w:r>
      <w:r>
        <w:br/>
        <w:t>Dein Herze hat nicht eher Ruh‘,</w:t>
      </w:r>
      <w:r>
        <w:br/>
        <w:t>Bis du den Tod gelitten!</w:t>
      </w:r>
      <w:r>
        <w:br/>
        <w:t xml:space="preserve">Du eilst zu deiner </w:t>
      </w:r>
      <w:proofErr w:type="spellStart"/>
      <w:r>
        <w:t>Grabesstätt</w:t>
      </w:r>
      <w:proofErr w:type="spellEnd"/>
      <w:r>
        <w:t>‘:</w:t>
      </w:r>
      <w:r>
        <w:br/>
        <w:t xml:space="preserve">O, dass ich </w:t>
      </w:r>
      <w:proofErr w:type="spellStart"/>
      <w:r>
        <w:t>köstlichs</w:t>
      </w:r>
      <w:proofErr w:type="spellEnd"/>
      <w:r>
        <w:t xml:space="preserve"> Wasser hätt‘</w:t>
      </w:r>
      <w:r>
        <w:br/>
        <w:t>Dich einzubalsamieren!</w:t>
      </w:r>
      <w:r>
        <w:br/>
        <w:t>O Jesu, nimm mit meinem Trieb</w:t>
      </w:r>
      <w:r>
        <w:br/>
        <w:t>Und einem Tränenguss vorlieb,</w:t>
      </w:r>
      <w:r>
        <w:br/>
        <w:t xml:space="preserve">Er fließt aus </w:t>
      </w:r>
      <w:proofErr w:type="spellStart"/>
      <w:r>
        <w:t>inn’rem</w:t>
      </w:r>
      <w:proofErr w:type="spellEnd"/>
      <w:r>
        <w:t xml:space="preserve"> Rühren.</w:t>
      </w:r>
    </w:p>
    <w:p w14:paraId="2C609763" w14:textId="77777777" w:rsidR="0012738B" w:rsidRDefault="0012738B" w:rsidP="0012738B">
      <w:pPr>
        <w:pStyle w:val="StandardWeb"/>
      </w:pPr>
      <w:r>
        <w:rPr>
          <w:rStyle w:val="Fett"/>
        </w:rPr>
        <w:t>Montag</w:t>
      </w:r>
      <w:r>
        <w:br/>
        <w:t>2.) O Tochter Zion, siehe da!</w:t>
      </w:r>
      <w:r>
        <w:br/>
        <w:t>Der König aller Ehren</w:t>
      </w:r>
      <w:r>
        <w:br/>
        <w:t>Ist seiner Stadt und Tempel nah,</w:t>
      </w:r>
      <w:r>
        <w:br/>
        <w:t>Darinnen einzukehren:</w:t>
      </w:r>
      <w:r>
        <w:br/>
        <w:t>Räum ihm dein Herz zur Wohnung ein,</w:t>
      </w:r>
      <w:r>
        <w:br/>
        <w:t>So zieht er heut‘ darinnen ein,</w:t>
      </w:r>
      <w:r>
        <w:br/>
        <w:t>Auf und eil‘ ihm entgegen!</w:t>
      </w:r>
      <w:r>
        <w:br/>
        <w:t>Ruf ihm das Hosianna zu:</w:t>
      </w:r>
      <w:r>
        <w:br/>
        <w:t>Komm, o mein Helfer, komme du,</w:t>
      </w:r>
      <w:r>
        <w:br/>
        <w:t>Du kommst mit Heil und Segen!</w:t>
      </w:r>
    </w:p>
    <w:p w14:paraId="109C76BA" w14:textId="77777777" w:rsidR="0012738B" w:rsidRDefault="0012738B" w:rsidP="0012738B">
      <w:pPr>
        <w:pStyle w:val="StandardWeb"/>
      </w:pPr>
      <w:r>
        <w:t>3.) Der König ist der wahre Gott,</w:t>
      </w:r>
      <w:r>
        <w:br/>
        <w:t>Das zeugen seine Worte.</w:t>
      </w:r>
      <w:r>
        <w:br/>
        <w:t>Und Tod und Hölle wird zu Spott</w:t>
      </w:r>
      <w:r>
        <w:br/>
        <w:t>Vor seiner Lebensstärke.</w:t>
      </w:r>
      <w:r>
        <w:br/>
        <w:t>Ihr Himmel, jauchzt und freuet euch,</w:t>
      </w:r>
      <w:r>
        <w:br/>
        <w:t>Er kommt, die Erde sich zum Reich</w:t>
      </w:r>
      <w:r>
        <w:br/>
        <w:t>Des Friedens zu bereiten.</w:t>
      </w:r>
      <w:r>
        <w:br/>
        <w:t>Sieh, wie ihm alle Welt nachläuft,</w:t>
      </w:r>
      <w:r>
        <w:br/>
        <w:t>Wie er die Zahl noch immer häuft</w:t>
      </w:r>
      <w:r>
        <w:br/>
        <w:t xml:space="preserve">Von ihm </w:t>
      </w:r>
      <w:proofErr w:type="spellStart"/>
      <w:r>
        <w:t>ergebnen</w:t>
      </w:r>
      <w:proofErr w:type="spellEnd"/>
      <w:r>
        <w:t xml:space="preserve"> Leuten!</w:t>
      </w:r>
    </w:p>
    <w:p w14:paraId="5D83752A" w14:textId="77777777" w:rsidR="0012738B" w:rsidRDefault="0012738B" w:rsidP="0012738B">
      <w:pPr>
        <w:pStyle w:val="StandardWeb"/>
      </w:pPr>
      <w:r>
        <w:t>4.) O, möcht‘ ich diesen Jesum sehn!</w:t>
      </w:r>
      <w:r>
        <w:br/>
        <w:t>Er wird mich zu sich nehmen,</w:t>
      </w:r>
      <w:r>
        <w:br/>
        <w:t xml:space="preserve">Denn sein </w:t>
      </w:r>
      <w:proofErr w:type="spellStart"/>
      <w:r>
        <w:t>Erhöhn</w:t>
      </w:r>
      <w:proofErr w:type="spellEnd"/>
      <w:r>
        <w:t xml:space="preserve"> ist schon </w:t>
      </w:r>
      <w:proofErr w:type="spellStart"/>
      <w:r>
        <w:t>geschehn</w:t>
      </w:r>
      <w:proofErr w:type="spellEnd"/>
      <w:r>
        <w:t>,</w:t>
      </w:r>
      <w:r>
        <w:br/>
        <w:t>Drum will ich mich nicht schämen,</w:t>
      </w:r>
      <w:r>
        <w:br/>
        <w:t>Frei zu bekennen jedermann,</w:t>
      </w:r>
      <w:r>
        <w:br/>
        <w:t xml:space="preserve">Dass ich zu dieses Jesu </w:t>
      </w:r>
      <w:proofErr w:type="spellStart"/>
      <w:r>
        <w:t>Fahn</w:t>
      </w:r>
      <w:proofErr w:type="spellEnd"/>
      <w:r>
        <w:t>‘</w:t>
      </w:r>
      <w:r>
        <w:br/>
        <w:t>Mich ewiglich verpflichtet.</w:t>
      </w:r>
      <w:r>
        <w:br/>
        <w:t>Wer glaubet, kommt nicht in’s Gericht,</w:t>
      </w:r>
      <w:r>
        <w:br/>
        <w:t>Glaubt aber jemand Christo nicht,</w:t>
      </w:r>
      <w:r>
        <w:br/>
        <w:t>So ist er schon gerichtet.</w:t>
      </w:r>
    </w:p>
    <w:p w14:paraId="1732C3EC" w14:textId="77777777" w:rsidR="0012738B" w:rsidRDefault="0012738B" w:rsidP="0012738B">
      <w:pPr>
        <w:pStyle w:val="StandardWeb"/>
      </w:pPr>
      <w:r>
        <w:rPr>
          <w:rStyle w:val="Fett"/>
        </w:rPr>
        <w:t>Dienstag</w:t>
      </w:r>
      <w:r>
        <w:br/>
        <w:t>5.) Herr, gib uns zu der Buße Raum</w:t>
      </w:r>
      <w:r>
        <w:br/>
        <w:t>Und Frist noch auf der Erden,</w:t>
      </w:r>
      <w:r>
        <w:br/>
        <w:t>Dass wir wie jener Feigenbaum</w:t>
      </w:r>
      <w:r>
        <w:br/>
        <w:t>Nicht auch verfluchet werden,</w:t>
      </w:r>
      <w:r>
        <w:br/>
        <w:t>An welchem dorten deine Hand</w:t>
      </w:r>
      <w:r>
        <w:br/>
        <w:t>Nicht Frucht für deinen Hunger fand.</w:t>
      </w:r>
      <w:r>
        <w:br/>
        <w:t>Gib, dass wir deinen Willen</w:t>
      </w:r>
      <w:r>
        <w:br/>
        <w:t>Und deine herzliche Begier,</w:t>
      </w:r>
      <w:r>
        <w:br/>
        <w:t>Herr Jesu, teurer Heiland, dir</w:t>
      </w:r>
      <w:r>
        <w:br/>
        <w:t>Den Seelenhunger stillen!</w:t>
      </w:r>
    </w:p>
    <w:p w14:paraId="1192EB49" w14:textId="77777777" w:rsidR="0012738B" w:rsidRDefault="0012738B" w:rsidP="0012738B">
      <w:pPr>
        <w:pStyle w:val="StandardWeb"/>
      </w:pPr>
      <w:r>
        <w:t>6.) Wie du den Tempel Gottes dort</w:t>
      </w:r>
      <w:r>
        <w:br/>
        <w:t>Gesäubert von dem Bösen,</w:t>
      </w:r>
      <w:r>
        <w:br/>
        <w:t xml:space="preserve">So </w:t>
      </w:r>
      <w:proofErr w:type="spellStart"/>
      <w:r>
        <w:t>rein’ge</w:t>
      </w:r>
      <w:proofErr w:type="spellEnd"/>
      <w:r>
        <w:t xml:space="preserve"> selbst auch fort und fort</w:t>
      </w:r>
      <w:r>
        <w:br/>
        <w:t xml:space="preserve">Das ganz </w:t>
      </w:r>
      <w:proofErr w:type="spellStart"/>
      <w:r>
        <w:t>verdorbne</w:t>
      </w:r>
      <w:proofErr w:type="spellEnd"/>
      <w:r>
        <w:t xml:space="preserve"> Wesen</w:t>
      </w:r>
      <w:r>
        <w:br/>
        <w:t xml:space="preserve">In unsrem </w:t>
      </w:r>
      <w:proofErr w:type="spellStart"/>
      <w:r>
        <w:t>innern</w:t>
      </w:r>
      <w:proofErr w:type="spellEnd"/>
      <w:r>
        <w:t xml:space="preserve"> Seelengrund,</w:t>
      </w:r>
      <w:r>
        <w:br/>
        <w:t>Richt‘ auf darinnen deinen Bund</w:t>
      </w:r>
      <w:r>
        <w:br/>
        <w:t>Und gib uns dein Verlangen,</w:t>
      </w:r>
      <w:r>
        <w:br/>
        <w:t>Wenn gleich von dir die große Welt,</w:t>
      </w:r>
      <w:r>
        <w:br/>
        <w:t xml:space="preserve">Der </w:t>
      </w:r>
      <w:proofErr w:type="spellStart"/>
      <w:r>
        <w:t>angesehne</w:t>
      </w:r>
      <w:proofErr w:type="spellEnd"/>
      <w:r>
        <w:t xml:space="preserve"> Hauf‘ abfällt,</w:t>
      </w:r>
      <w:r>
        <w:br/>
        <w:t>Dir treulich anzuhangen.</w:t>
      </w:r>
    </w:p>
    <w:p w14:paraId="4C590BFC" w14:textId="77777777" w:rsidR="0012738B" w:rsidRDefault="0012738B" w:rsidP="0012738B">
      <w:pPr>
        <w:pStyle w:val="StandardWeb"/>
      </w:pPr>
      <w:r>
        <w:rPr>
          <w:rStyle w:val="Fett"/>
        </w:rPr>
        <w:t>Mittwoch</w:t>
      </w:r>
      <w:r>
        <w:br/>
        <w:t>7.) Eröffne meines Herzens Schrein,</w:t>
      </w:r>
      <w:r>
        <w:br/>
        <w:t>Die Lehren aufzufassen,</w:t>
      </w:r>
      <w:r>
        <w:br/>
        <w:t>Die du vor deiner Kreuzespein</w:t>
      </w:r>
      <w:r>
        <w:br/>
        <w:t>Uns noch zurückgelassen!</w:t>
      </w:r>
      <w:r>
        <w:br/>
        <w:t xml:space="preserve">Gib, dass ich auf das Ende </w:t>
      </w:r>
      <w:proofErr w:type="spellStart"/>
      <w:r>
        <w:t>seh</w:t>
      </w:r>
      <w:proofErr w:type="spellEnd"/>
      <w:r>
        <w:t>,</w:t>
      </w:r>
      <w:r>
        <w:br/>
        <w:t>Und, wie ich einst vor dir besteh</w:t>
      </w:r>
      <w:r>
        <w:br/>
        <w:t>An deinem Großen Tage.</w:t>
      </w:r>
      <w:r>
        <w:br/>
        <w:t>Hilf, dass ich dir von Herzen treu,</w:t>
      </w:r>
      <w:r>
        <w:br/>
        <w:t>Daneben klug und wachsam sei,</w:t>
      </w:r>
      <w:r>
        <w:br/>
        <w:t>Und meinem Fleisch absage.</w:t>
      </w:r>
    </w:p>
    <w:p w14:paraId="0F2DB2CB" w14:textId="77777777" w:rsidR="0012738B" w:rsidRDefault="0012738B" w:rsidP="0012738B">
      <w:pPr>
        <w:pStyle w:val="StandardWeb"/>
      </w:pPr>
      <w:r>
        <w:rPr>
          <w:rStyle w:val="Fett"/>
        </w:rPr>
        <w:t>Grün-Donnerstag</w:t>
      </w:r>
      <w:r>
        <w:br/>
        <w:t>8.) O, auserwähltes Osterlamm,</w:t>
      </w:r>
      <w:r>
        <w:br/>
        <w:t>Am Kreuzesstamm geschlachtet,</w:t>
      </w:r>
      <w:r>
        <w:br/>
      </w:r>
      <w:proofErr w:type="spellStart"/>
      <w:r>
        <w:t>Entglüht</w:t>
      </w:r>
      <w:proofErr w:type="spellEnd"/>
      <w:r>
        <w:t xml:space="preserve"> in heller </w:t>
      </w:r>
      <w:proofErr w:type="spellStart"/>
      <w:r>
        <w:t>Liebesflamm</w:t>
      </w:r>
      <w:proofErr w:type="spellEnd"/>
      <w:r>
        <w:t>‘,</w:t>
      </w:r>
      <w:r>
        <w:br/>
        <w:t>Von aller Welt verachtet!</w:t>
      </w:r>
      <w:r>
        <w:br/>
        <w:t>Heut war es, da du uns zu gut</w:t>
      </w:r>
      <w:r>
        <w:br/>
        <w:t>Im Abendmahl dein Fleisch und Blut</w:t>
      </w:r>
      <w:r>
        <w:br/>
        <w:t>Zu Speis‘ und Trank gegeben:</w:t>
      </w:r>
      <w:r>
        <w:br/>
        <w:t>Wir essen deines Todes Kraft</w:t>
      </w:r>
      <w:r>
        <w:br/>
        <w:t>Und trinken deines Lebens Saft</w:t>
      </w:r>
      <w:r>
        <w:br/>
        <w:t xml:space="preserve">Zum </w:t>
      </w:r>
      <w:proofErr w:type="spellStart"/>
      <w:r>
        <w:t>ewiglichen</w:t>
      </w:r>
      <w:proofErr w:type="spellEnd"/>
      <w:r>
        <w:t xml:space="preserve"> Leben.</w:t>
      </w:r>
    </w:p>
    <w:p w14:paraId="6730CCF7" w14:textId="77777777" w:rsidR="0012738B" w:rsidRDefault="0012738B" w:rsidP="0012738B">
      <w:pPr>
        <w:pStyle w:val="StandardWeb"/>
      </w:pPr>
      <w:r>
        <w:rPr>
          <w:rStyle w:val="Fett"/>
        </w:rPr>
        <w:t>Karfreitag</w:t>
      </w:r>
      <w:r>
        <w:br/>
        <w:t>9.) Nach einer schweren Leidensnacht</w:t>
      </w:r>
      <w:r>
        <w:br/>
        <w:t xml:space="preserve">Und viel‘ </w:t>
      </w:r>
      <w:proofErr w:type="spellStart"/>
      <w:r>
        <w:t>erlittnen</w:t>
      </w:r>
      <w:proofErr w:type="spellEnd"/>
      <w:r>
        <w:t xml:space="preserve"> Schmerzen,</w:t>
      </w:r>
      <w:r>
        <w:br/>
        <w:t>Ruft er am Kreuz: Es ist vollbracht!</w:t>
      </w:r>
      <w:r>
        <w:br/>
        <w:t>Und stirbt mit frohem Herzen.</w:t>
      </w:r>
      <w:r>
        <w:br/>
        <w:t>Vollbracht war nun, was Gottes Rat</w:t>
      </w:r>
      <w:r>
        <w:br/>
        <w:t>Von ihm zuvor bezeuget hat,</w:t>
      </w:r>
      <w:r>
        <w:br/>
        <w:t>Vollbracht das Welterlösen.</w:t>
      </w:r>
      <w:r>
        <w:br/>
        <w:t>O Jesu, hilf durch deinen Tod</w:t>
      </w:r>
      <w:r>
        <w:br/>
        <w:t>Uns vollends auch aus aller Not,</w:t>
      </w:r>
      <w:r>
        <w:br/>
        <w:t>Von allem, allem Bösen!</w:t>
      </w:r>
    </w:p>
    <w:p w14:paraId="56341AE9" w14:textId="77777777" w:rsidR="0012738B" w:rsidRDefault="0012738B" w:rsidP="0012738B">
      <w:pPr>
        <w:pStyle w:val="StandardWeb"/>
      </w:pPr>
      <w:r>
        <w:rPr>
          <w:rStyle w:val="Fett"/>
        </w:rPr>
        <w:t>Karsamstag</w:t>
      </w:r>
      <w:r>
        <w:br/>
        <w:t>10.) Heut ist der rechte Ruhetag:</w:t>
      </w:r>
      <w:r>
        <w:br/>
        <w:t>Mein Jesus ruht im Grabe,</w:t>
      </w:r>
      <w:r>
        <w:br/>
        <w:t>Er ruhet aus von seiner Plag‘,</w:t>
      </w:r>
      <w:r>
        <w:br/>
        <w:t>Dass ich auch Ruhe habe.</w:t>
      </w:r>
      <w:r>
        <w:br/>
        <w:t xml:space="preserve">Ich bin begraben in der </w:t>
      </w:r>
      <w:proofErr w:type="spellStart"/>
      <w:r>
        <w:t>Tauf</w:t>
      </w:r>
      <w:proofErr w:type="spellEnd"/>
      <w:r>
        <w:t>‘</w:t>
      </w:r>
      <w:r>
        <w:br/>
        <w:t>Mit ihm, und steh auch mit ihm auf</w:t>
      </w:r>
      <w:r>
        <w:br/>
        <w:t>zum Leben ohne Ende.</w:t>
      </w:r>
      <w:r>
        <w:br/>
        <w:t xml:space="preserve">Herr Jesu Christe, ich </w:t>
      </w:r>
      <w:proofErr w:type="spellStart"/>
      <w:r>
        <w:t>befehl</w:t>
      </w:r>
      <w:proofErr w:type="spellEnd"/>
      <w:r>
        <w:t>‘</w:t>
      </w:r>
      <w:r>
        <w:br/>
        <w:t>Dir ewig meinen Leib und Seel‘</w:t>
      </w:r>
      <w:r>
        <w:br/>
        <w:t>In deine Gnadenhände.</w:t>
      </w:r>
    </w:p>
    <w:p w14:paraId="5CA11C41" w14:textId="77777777" w:rsidR="00556A3C" w:rsidRDefault="00556A3C" w:rsidP="00556A3C">
      <w:pPr>
        <w:pStyle w:val="berschrift1"/>
      </w:pPr>
      <w:r w:rsidRPr="0012738B">
        <w:t>Rist, Johann – O Traurigkeit</w:t>
      </w:r>
    </w:p>
    <w:p w14:paraId="2BC5D48A" w14:textId="77777777" w:rsidR="00556A3C" w:rsidRDefault="00556A3C" w:rsidP="00556A3C">
      <w:pPr>
        <w:pStyle w:val="StandardWeb"/>
      </w:pPr>
      <w:r>
        <w:t>1. O Traurigkeit,</w:t>
      </w:r>
      <w:r>
        <w:br/>
        <w:t>O Herzeleid!</w:t>
      </w:r>
      <w:r>
        <w:br/>
        <w:t>Ist das nicht zu beklagen?</w:t>
      </w:r>
      <w:r>
        <w:br/>
        <w:t>Gott des Vaters einig Kind</w:t>
      </w:r>
      <w:r>
        <w:br/>
        <w:t>Wird ins Grab getragen.</w:t>
      </w:r>
    </w:p>
    <w:p w14:paraId="5F776D53" w14:textId="77777777" w:rsidR="00556A3C" w:rsidRDefault="00556A3C" w:rsidP="00556A3C">
      <w:pPr>
        <w:pStyle w:val="StandardWeb"/>
      </w:pPr>
      <w:r>
        <w:t>2. O große Not!</w:t>
      </w:r>
      <w:r>
        <w:br/>
        <w:t>Gott selbst ist tot,</w:t>
      </w:r>
      <w:r>
        <w:br/>
        <w:t>Am Kreuz ist er gestorben,</w:t>
      </w:r>
      <w:r>
        <w:br/>
        <w:t>Hat dadurch das Himmelreich</w:t>
      </w:r>
      <w:r>
        <w:br/>
        <w:t>Uns aus Lieb‘ erworben.</w:t>
      </w:r>
    </w:p>
    <w:p w14:paraId="03A9F607" w14:textId="77777777" w:rsidR="00556A3C" w:rsidRDefault="00556A3C" w:rsidP="00556A3C">
      <w:pPr>
        <w:pStyle w:val="StandardWeb"/>
      </w:pPr>
      <w:r>
        <w:t>3. O Menschenkind,</w:t>
      </w:r>
      <w:r>
        <w:br/>
        <w:t xml:space="preserve">Nur deine </w:t>
      </w:r>
      <w:proofErr w:type="spellStart"/>
      <w:r>
        <w:t>Sünd</w:t>
      </w:r>
      <w:proofErr w:type="spellEnd"/>
      <w:r>
        <w:t>‘</w:t>
      </w:r>
      <w:r>
        <w:br/>
        <w:t>Hat dieses angerichtet,</w:t>
      </w:r>
      <w:r>
        <w:br/>
        <w:t>Da du durch die Missetat</w:t>
      </w:r>
      <w:r>
        <w:br/>
      </w:r>
      <w:proofErr w:type="spellStart"/>
      <w:r>
        <w:t>Warest</w:t>
      </w:r>
      <w:proofErr w:type="spellEnd"/>
      <w:r>
        <w:t xml:space="preserve"> ganz vernichtet.</w:t>
      </w:r>
    </w:p>
    <w:p w14:paraId="2A501B19" w14:textId="77777777" w:rsidR="00556A3C" w:rsidRDefault="00556A3C" w:rsidP="00556A3C">
      <w:pPr>
        <w:pStyle w:val="StandardWeb"/>
      </w:pPr>
      <w:r>
        <w:t>4. Dein Bräutigam,</w:t>
      </w:r>
      <w:r>
        <w:br/>
        <w:t>Das Gotteslamm,</w:t>
      </w:r>
      <w:r>
        <w:br/>
        <w:t xml:space="preserve">Liegt hier mit Blut </w:t>
      </w:r>
      <w:proofErr w:type="spellStart"/>
      <w:r>
        <w:t>beflossen</w:t>
      </w:r>
      <w:proofErr w:type="spellEnd"/>
      <w:r>
        <w:t>,</w:t>
      </w:r>
      <w:r>
        <w:br/>
        <w:t xml:space="preserve">Welches er ganz </w:t>
      </w:r>
      <w:proofErr w:type="spellStart"/>
      <w:r>
        <w:t>mildiglich</w:t>
      </w:r>
      <w:proofErr w:type="spellEnd"/>
      <w:r>
        <w:br/>
        <w:t>Hat für dich vergossen.</w:t>
      </w:r>
    </w:p>
    <w:p w14:paraId="5E2C5C88" w14:textId="77777777" w:rsidR="00556A3C" w:rsidRDefault="00556A3C" w:rsidP="00556A3C">
      <w:pPr>
        <w:pStyle w:val="StandardWeb"/>
      </w:pPr>
      <w:r>
        <w:t>5. O süßer Mund,</w:t>
      </w:r>
      <w:r>
        <w:br/>
        <w:t>O Glaubensgrund,</w:t>
      </w:r>
      <w:r>
        <w:br/>
        <w:t>Wie bist du doch zerschlagen!</w:t>
      </w:r>
      <w:r>
        <w:br/>
        <w:t>Alles, was auf Erden lebt,</w:t>
      </w:r>
      <w:r>
        <w:br/>
      </w:r>
      <w:proofErr w:type="spellStart"/>
      <w:r>
        <w:t>Muß</w:t>
      </w:r>
      <w:proofErr w:type="spellEnd"/>
      <w:r>
        <w:t xml:space="preserve"> dich ja beklagen.</w:t>
      </w:r>
    </w:p>
    <w:p w14:paraId="66E6AE10" w14:textId="77777777" w:rsidR="00556A3C" w:rsidRDefault="00556A3C" w:rsidP="00556A3C">
      <w:pPr>
        <w:pStyle w:val="StandardWeb"/>
      </w:pPr>
      <w:r>
        <w:t>6. O lieblich Bild,</w:t>
      </w:r>
      <w:r>
        <w:br/>
        <w:t>Schön zart und mild,</w:t>
      </w:r>
      <w:r>
        <w:br/>
        <w:t>Du Söhnlein der Jungfrauen,</w:t>
      </w:r>
      <w:r>
        <w:br/>
        <w:t xml:space="preserve">Niemand kann dein </w:t>
      </w:r>
      <w:proofErr w:type="spellStart"/>
      <w:r>
        <w:t>heisses</w:t>
      </w:r>
      <w:proofErr w:type="spellEnd"/>
      <w:r>
        <w:t xml:space="preserve"> Blut</w:t>
      </w:r>
      <w:r>
        <w:br/>
      </w:r>
      <w:proofErr w:type="spellStart"/>
      <w:r>
        <w:t>Sonder</w:t>
      </w:r>
      <w:proofErr w:type="spellEnd"/>
      <w:r>
        <w:t xml:space="preserve"> </w:t>
      </w:r>
      <w:proofErr w:type="spellStart"/>
      <w:r>
        <w:t>Reu</w:t>
      </w:r>
      <w:proofErr w:type="spellEnd"/>
      <w:r>
        <w:t>‘ anschauen.</w:t>
      </w:r>
    </w:p>
    <w:p w14:paraId="3AB081CA" w14:textId="77777777" w:rsidR="00556A3C" w:rsidRDefault="00556A3C" w:rsidP="00556A3C">
      <w:pPr>
        <w:pStyle w:val="StandardWeb"/>
      </w:pPr>
      <w:r>
        <w:t>7. O selig ist</w:t>
      </w:r>
      <w:r>
        <w:br/>
        <w:t>Zu aller Frist,</w:t>
      </w:r>
      <w:r>
        <w:br/>
        <w:t>Der dieses recht bedenket,</w:t>
      </w:r>
      <w:r>
        <w:br/>
        <w:t>Wie der Herr der Herrlichkeit</w:t>
      </w:r>
      <w:r>
        <w:br/>
        <w:t xml:space="preserve">Wird ins Grab </w:t>
      </w:r>
      <w:proofErr w:type="spellStart"/>
      <w:r>
        <w:t>gesenket</w:t>
      </w:r>
      <w:proofErr w:type="spellEnd"/>
      <w:r>
        <w:t>!</w:t>
      </w:r>
    </w:p>
    <w:p w14:paraId="20700464" w14:textId="77777777" w:rsidR="00556A3C" w:rsidRDefault="00556A3C" w:rsidP="00556A3C">
      <w:pPr>
        <w:pStyle w:val="StandardWeb"/>
      </w:pPr>
      <w:r>
        <w:t>8. O Jesu, du</w:t>
      </w:r>
      <w:r>
        <w:br/>
        <w:t>Mein‘ Hilf‘ und Ruh‘,</w:t>
      </w:r>
      <w:r>
        <w:br/>
        <w:t>Ich bitte dich mit Tränen:</w:t>
      </w:r>
      <w:r>
        <w:br/>
        <w:t xml:space="preserve">Hilf, </w:t>
      </w:r>
      <w:proofErr w:type="spellStart"/>
      <w:r>
        <w:t>daß</w:t>
      </w:r>
      <w:proofErr w:type="spellEnd"/>
      <w:r>
        <w:t xml:space="preserve"> ich mich bis ins Grab</w:t>
      </w:r>
      <w:r>
        <w:br/>
        <w:t>Nach dir möge sehnen!</w:t>
      </w:r>
    </w:p>
    <w:p w14:paraId="40E619FA" w14:textId="77777777" w:rsidR="00CE4B49" w:rsidRDefault="00CE4B49" w:rsidP="00CE4B49">
      <w:pPr>
        <w:pStyle w:val="berschrift1"/>
      </w:pPr>
      <w:r>
        <w:t xml:space="preserve">Scheffler, </w:t>
      </w:r>
      <w:r w:rsidRPr="00CE4B49">
        <w:t>Johann – Ich danke dir für deinen Tod</w:t>
      </w:r>
    </w:p>
    <w:p w14:paraId="567F6CC7" w14:textId="77777777" w:rsidR="00CE4B49" w:rsidRDefault="00CE4B49" w:rsidP="00CE4B49">
      <w:pPr>
        <w:pStyle w:val="StandardWeb"/>
      </w:pPr>
      <w:r>
        <w:t>1. Ich danke dir für deinen Tod,</w:t>
      </w:r>
      <w:r>
        <w:br/>
        <w:t>Herr Jesu, und die Schmerzen,</w:t>
      </w:r>
      <w:r>
        <w:br/>
        <w:t>Die du in deiner letzten Not</w:t>
      </w:r>
      <w:r>
        <w:br/>
        <w:t>Empfandst in deinem Herzen.</w:t>
      </w:r>
      <w:r>
        <w:br/>
      </w:r>
      <w:proofErr w:type="spellStart"/>
      <w:r>
        <w:t>Laß</w:t>
      </w:r>
      <w:proofErr w:type="spellEnd"/>
      <w:r>
        <w:t xml:space="preserve"> die Verdienste solcher Pein</w:t>
      </w:r>
      <w:r>
        <w:br/>
        <w:t>Ein Labsal meiner Seelen sein,</w:t>
      </w:r>
      <w:r>
        <w:br/>
        <w:t xml:space="preserve">Wenn mir die Augen brechen. </w:t>
      </w:r>
    </w:p>
    <w:p w14:paraId="717D00C8" w14:textId="77777777" w:rsidR="00CE4B49" w:rsidRDefault="00CE4B49" w:rsidP="00CE4B49">
      <w:pPr>
        <w:pStyle w:val="StandardWeb"/>
      </w:pPr>
      <w:r>
        <w:t>2. Ich danke dir für deine Huld,</w:t>
      </w:r>
      <w:r>
        <w:br/>
        <w:t>Die du mir hast erzeiget,</w:t>
      </w:r>
      <w:r>
        <w:br/>
        <w:t>Da du mit Zahlung meiner Schuld</w:t>
      </w:r>
      <w:r>
        <w:br/>
        <w:t xml:space="preserve">Dein Haupt zu mir </w:t>
      </w:r>
      <w:proofErr w:type="spellStart"/>
      <w:r>
        <w:t>geneiget</w:t>
      </w:r>
      <w:proofErr w:type="spellEnd"/>
      <w:r>
        <w:t>;</w:t>
      </w:r>
      <w:r>
        <w:br/>
        <w:t>Ach neig dich auch zu mir,</w:t>
      </w:r>
      <w:r>
        <w:br/>
        <w:t>Mein Gott, wenn ich gerat in Todesnot,</w:t>
      </w:r>
      <w:r>
        <w:br/>
        <w:t xml:space="preserve">Auf </w:t>
      </w:r>
      <w:proofErr w:type="spellStart"/>
      <w:r>
        <w:t>daß</w:t>
      </w:r>
      <w:proofErr w:type="spellEnd"/>
      <w:r>
        <w:t xml:space="preserve"> ich Gnade spüre. </w:t>
      </w:r>
    </w:p>
    <w:p w14:paraId="6393E779" w14:textId="77777777" w:rsidR="00CE4B49" w:rsidRDefault="00CE4B49" w:rsidP="00CE4B49">
      <w:pPr>
        <w:pStyle w:val="StandardWeb"/>
      </w:pPr>
      <w:r>
        <w:t xml:space="preserve">3. </w:t>
      </w:r>
      <w:proofErr w:type="spellStart"/>
      <w:r>
        <w:t>Laß</w:t>
      </w:r>
      <w:proofErr w:type="spellEnd"/>
      <w:r>
        <w:t xml:space="preserve"> meine Seel in deiner Gunst</w:t>
      </w:r>
      <w:r>
        <w:br/>
        <w:t>Aus ihrem Leibe scheiden,</w:t>
      </w:r>
      <w:r>
        <w:br/>
        <w:t xml:space="preserve">Auf </w:t>
      </w:r>
      <w:proofErr w:type="spellStart"/>
      <w:r>
        <w:t>daß</w:t>
      </w:r>
      <w:proofErr w:type="spellEnd"/>
      <w:r>
        <w:t xml:space="preserve"> an mir nicht sei umsonst</w:t>
      </w:r>
      <w:r>
        <w:br/>
        <w:t xml:space="preserve">Dein </w:t>
      </w:r>
      <w:proofErr w:type="spellStart"/>
      <w:r>
        <w:t>teuerwertes</w:t>
      </w:r>
      <w:proofErr w:type="spellEnd"/>
      <w:r>
        <w:t xml:space="preserve"> Leiden.</w:t>
      </w:r>
      <w:r>
        <w:br/>
        <w:t>Nimm sie hinauf zur selben Frist,</w:t>
      </w:r>
      <w:r>
        <w:br/>
        <w:t>Wo du, ihr liebster Jesus, bist,</w:t>
      </w:r>
      <w:r>
        <w:br/>
        <w:t xml:space="preserve">Und </w:t>
      </w:r>
      <w:proofErr w:type="spellStart"/>
      <w:r>
        <w:t>laß</w:t>
      </w:r>
      <w:proofErr w:type="spellEnd"/>
      <w:r>
        <w:t xml:space="preserve"> mich ewig leben. </w:t>
      </w:r>
    </w:p>
    <w:p w14:paraId="00BA43FB" w14:textId="77777777" w:rsidR="0012738B" w:rsidRDefault="0012738B" w:rsidP="0012738B">
      <w:pPr>
        <w:pStyle w:val="berschrift1"/>
      </w:pPr>
      <w:proofErr w:type="spellStart"/>
      <w:r w:rsidRPr="0012738B">
        <w:t>Schmolck</w:t>
      </w:r>
      <w:proofErr w:type="spellEnd"/>
      <w:r w:rsidRPr="0012738B">
        <w:t>, Benjamin – Mein Jesus stirbt, was soll ich leben?</w:t>
      </w:r>
    </w:p>
    <w:p w14:paraId="04CEB6A6" w14:textId="77777777" w:rsidR="0012738B" w:rsidRDefault="0012738B" w:rsidP="0012738B">
      <w:pPr>
        <w:pStyle w:val="StandardWeb"/>
      </w:pPr>
      <w:r>
        <w:rPr>
          <w:rStyle w:val="Hervorhebung"/>
        </w:rPr>
        <w:t>Mel. Wohlan, es geht nunmehr zu Ende.</w:t>
      </w:r>
    </w:p>
    <w:p w14:paraId="0941B635" w14:textId="77777777" w:rsidR="0012738B" w:rsidRDefault="0012738B" w:rsidP="0012738B">
      <w:pPr>
        <w:pStyle w:val="StandardWeb"/>
      </w:pPr>
      <w:r>
        <w:t>Mein Jesus stirbt, was soll ich leben?</w:t>
      </w:r>
      <w:r>
        <w:br/>
        <w:t xml:space="preserve">Mein Haupt </w:t>
      </w:r>
      <w:proofErr w:type="spellStart"/>
      <w:r>
        <w:t>erblaßt</w:t>
      </w:r>
      <w:proofErr w:type="spellEnd"/>
      <w:r>
        <w:t>, wo bleibt sein Glied?</w:t>
      </w:r>
      <w:r>
        <w:br/>
        <w:t>Ach soll ich ihm den Geist nicht geben,</w:t>
      </w:r>
      <w:r>
        <w:br/>
        <w:t>Da jetzt sein Geist von dannen zieht?</w:t>
      </w:r>
      <w:r>
        <w:br/>
        <w:t>Ach ja, ich sterbe nun mit dir,</w:t>
      </w:r>
      <w:r>
        <w:br/>
        <w:t>Mein Jesu, stirb du auch in mir.</w:t>
      </w:r>
    </w:p>
    <w:p w14:paraId="38F7BB32" w14:textId="77777777" w:rsidR="0012738B" w:rsidRDefault="0012738B" w:rsidP="0012738B">
      <w:pPr>
        <w:pStyle w:val="StandardWeb"/>
      </w:pPr>
      <w:r>
        <w:t>Mein Jesus stirbt, die Augen brechen,</w:t>
      </w:r>
      <w:r>
        <w:br/>
        <w:t>Ach nimm den letzten Blick von mir.</w:t>
      </w:r>
      <w:r>
        <w:br/>
        <w:t xml:space="preserve">Sein Mund </w:t>
      </w:r>
      <w:proofErr w:type="spellStart"/>
      <w:r>
        <w:t>verschmacht</w:t>
      </w:r>
      <w:proofErr w:type="spellEnd"/>
      <w:r>
        <w:t>, was soll ich sprechen?</w:t>
      </w:r>
      <w:r>
        <w:br/>
        <w:t>Mein letztes Wort ist Jesus hier.</w:t>
      </w:r>
      <w:r>
        <w:br/>
        <w:t xml:space="preserve">Ach Jesu, Jesu, </w:t>
      </w:r>
      <w:proofErr w:type="spellStart"/>
      <w:r>
        <w:t>laß</w:t>
      </w:r>
      <w:proofErr w:type="spellEnd"/>
      <w:r>
        <w:t xml:space="preserve"> mich nicht,</w:t>
      </w:r>
      <w:r>
        <w:br/>
        <w:t>Wenn mir der Tod das Herze bricht.</w:t>
      </w:r>
    </w:p>
    <w:p w14:paraId="12D5409E" w14:textId="77777777" w:rsidR="0012738B" w:rsidRDefault="0012738B" w:rsidP="0012738B">
      <w:pPr>
        <w:pStyle w:val="StandardWeb"/>
      </w:pPr>
      <w:r>
        <w:t>Mein Jesus neigt sein Haupt zur Erden,</w:t>
      </w:r>
      <w:r>
        <w:br/>
        <w:t>Welt, gute Nacht, ich scheide mit.</w:t>
      </w:r>
      <w:r>
        <w:br/>
        <w:t>Soll Jesus eine Leiche werden,</w:t>
      </w:r>
      <w:r>
        <w:br/>
        <w:t>Was scheu ich denn den letzten Tritt?</w:t>
      </w:r>
      <w:r>
        <w:br/>
        <w:t xml:space="preserve">Ich küsse seinen </w:t>
      </w:r>
      <w:proofErr w:type="spellStart"/>
      <w:r>
        <w:t>blossen</w:t>
      </w:r>
      <w:proofErr w:type="spellEnd"/>
      <w:r>
        <w:t xml:space="preserve"> Mund,</w:t>
      </w:r>
      <w:r>
        <w:br/>
        <w:t xml:space="preserve">Er stirbt, so </w:t>
      </w:r>
      <w:proofErr w:type="spellStart"/>
      <w:r>
        <w:t>sterb</w:t>
      </w:r>
      <w:proofErr w:type="spellEnd"/>
      <w:r>
        <w:t xml:space="preserve"> ich auch </w:t>
      </w:r>
      <w:proofErr w:type="spellStart"/>
      <w:r>
        <w:t>jetzund</w:t>
      </w:r>
      <w:proofErr w:type="spellEnd"/>
      <w:r>
        <w:t>.</w:t>
      </w:r>
    </w:p>
    <w:p w14:paraId="1A1CB615" w14:textId="77777777" w:rsidR="0012738B" w:rsidRDefault="0012738B" w:rsidP="0012738B">
      <w:pPr>
        <w:pStyle w:val="StandardWeb"/>
      </w:pPr>
      <w:r>
        <w:t>Mein Jesus wird ins Grab versenket;</w:t>
      </w:r>
      <w:r>
        <w:br/>
        <w:t>O legt ihn in mein Herze hin.</w:t>
      </w:r>
      <w:r>
        <w:br/>
        <w:t xml:space="preserve">Und </w:t>
      </w:r>
      <w:proofErr w:type="spellStart"/>
      <w:r>
        <w:t>daß</w:t>
      </w:r>
      <w:proofErr w:type="spellEnd"/>
      <w:r>
        <w:t xml:space="preserve"> man immer dran gedenket,</w:t>
      </w:r>
      <w:r>
        <w:br/>
      </w:r>
      <w:proofErr w:type="spellStart"/>
      <w:r>
        <w:t>Daß</w:t>
      </w:r>
      <w:proofErr w:type="spellEnd"/>
      <w:r>
        <w:t xml:space="preserve"> ich mit ihm gestorben bin,</w:t>
      </w:r>
      <w:r>
        <w:br/>
        <w:t>So setzt mir diese Grabschrift bei:</w:t>
      </w:r>
      <w:r>
        <w:br/>
      </w:r>
      <w:proofErr w:type="spellStart"/>
      <w:r>
        <w:t>Daß</w:t>
      </w:r>
      <w:proofErr w:type="spellEnd"/>
      <w:r>
        <w:t xml:space="preserve"> Jesu Tod auch mein Tod sei.</w:t>
      </w:r>
    </w:p>
    <w:p w14:paraId="2C614F38" w14:textId="77777777" w:rsidR="0012738B" w:rsidRDefault="0012738B" w:rsidP="0012738B">
      <w:pPr>
        <w:pStyle w:val="berschrift1"/>
      </w:pPr>
      <w:proofErr w:type="spellStart"/>
      <w:r w:rsidRPr="0012738B">
        <w:t>Schmolck</w:t>
      </w:r>
      <w:proofErr w:type="spellEnd"/>
      <w:r w:rsidRPr="0012738B">
        <w:t>, Benjamin – Seele, geh auf Golgatha</w:t>
      </w:r>
    </w:p>
    <w:p w14:paraId="2C28E472" w14:textId="77777777" w:rsidR="0012738B" w:rsidRDefault="0012738B" w:rsidP="0012738B">
      <w:pPr>
        <w:pStyle w:val="StandardWeb"/>
      </w:pPr>
      <w:r>
        <w:rPr>
          <w:rStyle w:val="Hervorhebung"/>
        </w:rPr>
        <w:t>Mel. Jesus meine Zuversicht</w:t>
      </w:r>
    </w:p>
    <w:p w14:paraId="37D0BFBB" w14:textId="77777777" w:rsidR="0012738B" w:rsidRDefault="0012738B" w:rsidP="0012738B">
      <w:pPr>
        <w:pStyle w:val="StandardWeb"/>
      </w:pPr>
      <w:r>
        <w:t>Seele, geh auf Golgatha,</w:t>
      </w:r>
      <w:r>
        <w:br/>
        <w:t>Setz dich unter Jesu Kreuze</w:t>
      </w:r>
      <w:r>
        <w:br/>
        <w:t xml:space="preserve">Und </w:t>
      </w:r>
      <w:proofErr w:type="spellStart"/>
      <w:r>
        <w:t>bedencke</w:t>
      </w:r>
      <w:proofErr w:type="spellEnd"/>
      <w:r>
        <w:t>, was dich da</w:t>
      </w:r>
      <w:r>
        <w:br/>
        <w:t>Für ein Trieb zur Buße reize.</w:t>
      </w:r>
      <w:r>
        <w:br/>
        <w:t>Willst du unempfindlich sein,</w:t>
      </w:r>
      <w:r>
        <w:br/>
        <w:t>O so bist du mehr als Stein.</w:t>
      </w:r>
    </w:p>
    <w:p w14:paraId="5E584C5D" w14:textId="77777777" w:rsidR="0012738B" w:rsidRDefault="0012738B" w:rsidP="0012738B">
      <w:pPr>
        <w:pStyle w:val="StandardWeb"/>
      </w:pPr>
      <w:r>
        <w:t>Schaue doch das Jammerbild</w:t>
      </w:r>
      <w:r>
        <w:br/>
        <w:t xml:space="preserve">Zwischen </w:t>
      </w:r>
      <w:proofErr w:type="spellStart"/>
      <w:r>
        <w:t>Erd</w:t>
      </w:r>
      <w:proofErr w:type="spellEnd"/>
      <w:r>
        <w:t xml:space="preserve"> und Himmel hangen,</w:t>
      </w:r>
      <w:r>
        <w:br/>
        <w:t>Wie das Blut mit Strömen quillt,</w:t>
      </w:r>
      <w:r>
        <w:br/>
      </w:r>
      <w:proofErr w:type="spellStart"/>
      <w:r>
        <w:t>Daß</w:t>
      </w:r>
      <w:proofErr w:type="spellEnd"/>
      <w:r>
        <w:t xml:space="preserve"> ihm alle Kraft vergangen.</w:t>
      </w:r>
      <w:r>
        <w:br/>
        <w:t>Ach der übergroßen Noth!</w:t>
      </w:r>
      <w:r>
        <w:br/>
        <w:t xml:space="preserve">Es ist gar mein Jesus </w:t>
      </w:r>
      <w:proofErr w:type="spellStart"/>
      <w:r>
        <w:t>todt</w:t>
      </w:r>
      <w:proofErr w:type="spellEnd"/>
      <w:r>
        <w:t>.</w:t>
      </w:r>
    </w:p>
    <w:p w14:paraId="7C76670B" w14:textId="77777777" w:rsidR="0012738B" w:rsidRDefault="0012738B" w:rsidP="0012738B">
      <w:pPr>
        <w:pStyle w:val="StandardWeb"/>
      </w:pPr>
      <w:r>
        <w:t>O Lamm Gottes ohne Schuld,</w:t>
      </w:r>
      <w:r>
        <w:br/>
        <w:t>Alles das hab ich verschuldet,</w:t>
      </w:r>
      <w:r>
        <w:br/>
        <w:t>Und du hast aus großer Huld</w:t>
      </w:r>
      <w:r>
        <w:br/>
        <w:t>Pein und Tod für mich erduldet;</w:t>
      </w:r>
      <w:r>
        <w:br/>
      </w:r>
      <w:proofErr w:type="spellStart"/>
      <w:r>
        <w:t>Daß</w:t>
      </w:r>
      <w:proofErr w:type="spellEnd"/>
      <w:r>
        <w:t xml:space="preserve"> ich nicht verloren bin,</w:t>
      </w:r>
      <w:r>
        <w:br/>
        <w:t>Gibst du dich ans Kreuze hin.</w:t>
      </w:r>
    </w:p>
    <w:p w14:paraId="655C1A56" w14:textId="77777777" w:rsidR="0012738B" w:rsidRDefault="0012738B" w:rsidP="0012738B">
      <w:pPr>
        <w:pStyle w:val="StandardWeb"/>
      </w:pPr>
      <w:r>
        <w:t>Unbeflecktes Gotteslamm,</w:t>
      </w:r>
      <w:r>
        <w:br/>
        <w:t>Ich verehre deine Liebe.</w:t>
      </w:r>
      <w:r>
        <w:br/>
        <w:t>Schaue von dem Kreuzesstamm,</w:t>
      </w:r>
      <w:r>
        <w:br/>
        <w:t>Wie ich mich um dich betrübe.</w:t>
      </w:r>
      <w:r>
        <w:br/>
        <w:t>Dein im Blute wallend Herz</w:t>
      </w:r>
      <w:r>
        <w:br/>
        <w:t>Setzet mich in tausend Schmerz.</w:t>
      </w:r>
    </w:p>
    <w:p w14:paraId="196B5380" w14:textId="77777777" w:rsidR="0012738B" w:rsidRDefault="0012738B" w:rsidP="0012738B">
      <w:pPr>
        <w:pStyle w:val="StandardWeb"/>
      </w:pPr>
      <w:r>
        <w:t>Ich kann nimmer, nimmermehr</w:t>
      </w:r>
      <w:r>
        <w:br/>
        <w:t>Diese Plagen dir vergelten,</w:t>
      </w:r>
      <w:r>
        <w:br/>
        <w:t>Du verbindest mich zu sehr.</w:t>
      </w:r>
      <w:r>
        <w:br/>
        <w:t>Schenk ich dir gleich tausend Welten,</w:t>
      </w:r>
      <w:r>
        <w:br/>
        <w:t xml:space="preserve">Ach das wäre nicht </w:t>
      </w:r>
      <w:proofErr w:type="spellStart"/>
      <w:r>
        <w:t>genung</w:t>
      </w:r>
      <w:proofErr w:type="spellEnd"/>
      <w:r>
        <w:br/>
        <w:t xml:space="preserve">Für den </w:t>
      </w:r>
      <w:proofErr w:type="spellStart"/>
      <w:r>
        <w:t>bittern</w:t>
      </w:r>
      <w:proofErr w:type="spellEnd"/>
      <w:r>
        <w:t xml:space="preserve"> Gallentrunk.</w:t>
      </w:r>
    </w:p>
    <w:p w14:paraId="456F0B73" w14:textId="77777777" w:rsidR="0012738B" w:rsidRDefault="0012738B" w:rsidP="0012738B">
      <w:pPr>
        <w:pStyle w:val="StandardWeb"/>
      </w:pPr>
      <w:r>
        <w:t>Nun ich weiß noch was für dich,</w:t>
      </w:r>
      <w:r>
        <w:br/>
        <w:t>Ich will dir mein Herze geben,</w:t>
      </w:r>
      <w:r>
        <w:br/>
        <w:t xml:space="preserve">Dieses soll </w:t>
      </w:r>
      <w:proofErr w:type="spellStart"/>
      <w:r>
        <w:t>beständiglich</w:t>
      </w:r>
      <w:proofErr w:type="spellEnd"/>
      <w:r>
        <w:br/>
        <w:t>Unter deinem Kreuze leben.</w:t>
      </w:r>
      <w:r>
        <w:br/>
        <w:t>Wie du mein, so will ich dein</w:t>
      </w:r>
      <w:r>
        <w:br/>
        <w:t>Lebend, leidend, sterbend sein.</w:t>
      </w:r>
    </w:p>
    <w:p w14:paraId="50170C39" w14:textId="77777777" w:rsidR="0012738B" w:rsidRDefault="0012738B" w:rsidP="0012738B">
      <w:pPr>
        <w:pStyle w:val="StandardWeb"/>
      </w:pPr>
      <w:proofErr w:type="spellStart"/>
      <w:r>
        <w:t>Laß</w:t>
      </w:r>
      <w:proofErr w:type="spellEnd"/>
      <w:r>
        <w:t xml:space="preserve"> dein Herz mir offen </w:t>
      </w:r>
      <w:proofErr w:type="spellStart"/>
      <w:r>
        <w:t>stehn</w:t>
      </w:r>
      <w:proofErr w:type="spellEnd"/>
      <w:r>
        <w:t>,</w:t>
      </w:r>
      <w:r>
        <w:br/>
      </w:r>
      <w:proofErr w:type="spellStart"/>
      <w:r>
        <w:t>Oeffne</w:t>
      </w:r>
      <w:proofErr w:type="spellEnd"/>
      <w:r>
        <w:t xml:space="preserve"> deiner Wunden </w:t>
      </w:r>
      <w:proofErr w:type="spellStart"/>
      <w:r>
        <w:t>Thüre</w:t>
      </w:r>
      <w:proofErr w:type="spellEnd"/>
      <w:r>
        <w:t>,</w:t>
      </w:r>
      <w:r>
        <w:br/>
        <w:t xml:space="preserve">Da hinein will ich stets </w:t>
      </w:r>
      <w:proofErr w:type="spellStart"/>
      <w:r>
        <w:t>gehn</w:t>
      </w:r>
      <w:proofErr w:type="spellEnd"/>
      <w:r>
        <w:t>,</w:t>
      </w:r>
      <w:r>
        <w:br/>
        <w:t>Wenn ich Kreuz und Noth verspüre,</w:t>
      </w:r>
      <w:r>
        <w:br/>
        <w:t xml:space="preserve">Wie ein Hirsch nach Wasser </w:t>
      </w:r>
      <w:proofErr w:type="spellStart"/>
      <w:r>
        <w:t>dürst</w:t>
      </w:r>
      <w:proofErr w:type="spellEnd"/>
      <w:r>
        <w:t>,</w:t>
      </w:r>
      <w:r>
        <w:br/>
        <w:t>Bis du mich erquicken wirst.</w:t>
      </w:r>
    </w:p>
    <w:p w14:paraId="1F3CD18F" w14:textId="77777777" w:rsidR="0012738B" w:rsidRDefault="0012738B" w:rsidP="0012738B">
      <w:pPr>
        <w:pStyle w:val="StandardWeb"/>
      </w:pPr>
      <w:r>
        <w:t>Kreuzige mein Fleisch und Blut;</w:t>
      </w:r>
      <w:r>
        <w:br/>
        <w:t>Lehre mich die Welt verschmähen.</w:t>
      </w:r>
      <w:r>
        <w:br/>
      </w:r>
      <w:proofErr w:type="spellStart"/>
      <w:r>
        <w:t>Laß</w:t>
      </w:r>
      <w:proofErr w:type="spellEnd"/>
      <w:r>
        <w:t xml:space="preserve"> mich dich, du höchstes Gut,</w:t>
      </w:r>
      <w:r>
        <w:br/>
        <w:t>Immer vor den Augen sehen.</w:t>
      </w:r>
      <w:r>
        <w:br/>
        <w:t>Führ in allem Kreuze mich</w:t>
      </w:r>
      <w:r>
        <w:br/>
        <w:t xml:space="preserve">Wunderlich, nur </w:t>
      </w:r>
      <w:proofErr w:type="spellStart"/>
      <w:r>
        <w:t>seliglich</w:t>
      </w:r>
      <w:proofErr w:type="spellEnd"/>
      <w:r>
        <w:t>.</w:t>
      </w:r>
    </w:p>
    <w:p w14:paraId="7B400F2C" w14:textId="77777777" w:rsidR="0012738B" w:rsidRDefault="0012738B" w:rsidP="0012738B">
      <w:pPr>
        <w:pStyle w:val="StandardWeb"/>
      </w:pPr>
      <w:r>
        <w:t xml:space="preserve">Endlich </w:t>
      </w:r>
      <w:proofErr w:type="spellStart"/>
      <w:r>
        <w:t>laß</w:t>
      </w:r>
      <w:proofErr w:type="spellEnd"/>
      <w:r>
        <w:t xml:space="preserve"> mich meine Noth</w:t>
      </w:r>
      <w:r>
        <w:br/>
        <w:t>Auch geduldig überwinden.</w:t>
      </w:r>
      <w:r>
        <w:br/>
        <w:t>Nirgends sonst wird mich der Tod,</w:t>
      </w:r>
      <w:r>
        <w:br/>
        <w:t>Als in deinen Wunden finden.</w:t>
      </w:r>
      <w:r>
        <w:br/>
        <w:t>Wer sich hier sein Bette macht,</w:t>
      </w:r>
      <w:r>
        <w:br/>
        <w:t>Spricht zuletzt: Es ist vollbracht!</w:t>
      </w:r>
    </w:p>
    <w:p w14:paraId="01838A65" w14:textId="77777777" w:rsidR="0012738B" w:rsidRDefault="0012738B" w:rsidP="0012738B">
      <w:pPr>
        <w:pStyle w:val="berschrift1"/>
      </w:pPr>
      <w:proofErr w:type="spellStart"/>
      <w:r w:rsidRPr="0012738B">
        <w:t>Schmolck</w:t>
      </w:r>
      <w:proofErr w:type="spellEnd"/>
      <w:r w:rsidRPr="0012738B">
        <w:t>, Benjamin – Seht, welch ein Mensch ist das!</w:t>
      </w:r>
    </w:p>
    <w:p w14:paraId="2E60F16D" w14:textId="77777777" w:rsidR="0012738B" w:rsidRDefault="0012738B" w:rsidP="0012738B">
      <w:pPr>
        <w:pStyle w:val="StandardWeb"/>
      </w:pPr>
      <w:r>
        <w:rPr>
          <w:rStyle w:val="Fett"/>
        </w:rPr>
        <w:t>Ecce Homo</w:t>
      </w:r>
    </w:p>
    <w:p w14:paraId="581AA6EF" w14:textId="77777777" w:rsidR="0012738B" w:rsidRDefault="0012738B" w:rsidP="0012738B">
      <w:pPr>
        <w:pStyle w:val="StandardWeb"/>
      </w:pPr>
      <w:r>
        <w:rPr>
          <w:rStyle w:val="Hervorhebung"/>
        </w:rPr>
        <w:t>Mel. Ach wein, du Engelschar.</w:t>
      </w:r>
    </w:p>
    <w:p w14:paraId="1182F6FB" w14:textId="77777777" w:rsidR="0012738B" w:rsidRDefault="0012738B" w:rsidP="0012738B">
      <w:pPr>
        <w:pStyle w:val="StandardWeb"/>
      </w:pPr>
      <w:r>
        <w:t>Seht, welch ein Mensch ist das!</w:t>
      </w:r>
      <w:r>
        <w:br/>
        <w:t>Ihr Menschen, kommt zusammen.</w:t>
      </w:r>
      <w:r>
        <w:br/>
        <w:t>Ihr Ungerechten, seht</w:t>
      </w:r>
      <w:r>
        <w:br/>
        <w:t>Die Unschuld hier verdammen.</w:t>
      </w:r>
      <w:r>
        <w:br/>
        <w:t>Ihr Sünder, merket auf,</w:t>
      </w:r>
      <w:r>
        <w:br/>
        <w:t>Hier lebt die Heiligkeit.</w:t>
      </w:r>
      <w:r>
        <w:br/>
        <w:t>Ihr Höllenkinder, weint,</w:t>
      </w:r>
      <w:r>
        <w:br/>
        <w:t>Der Sohn des Höchsten schreit.</w:t>
      </w:r>
    </w:p>
    <w:p w14:paraId="6849B660" w14:textId="77777777" w:rsidR="0012738B" w:rsidRDefault="0012738B" w:rsidP="0012738B">
      <w:pPr>
        <w:pStyle w:val="StandardWeb"/>
      </w:pPr>
      <w:r>
        <w:t>Seht, welch ein Mensch ist das!</w:t>
      </w:r>
      <w:r>
        <w:br/>
        <w:t xml:space="preserve">O Blicke voller </w:t>
      </w:r>
      <w:proofErr w:type="spellStart"/>
      <w:r>
        <w:t>Thränen</w:t>
      </w:r>
      <w:proofErr w:type="spellEnd"/>
      <w:r>
        <w:t>,</w:t>
      </w:r>
      <w:r>
        <w:br/>
        <w:t>O Antlitz voller Schmach,</w:t>
      </w:r>
      <w:r>
        <w:br/>
        <w:t>O Lippen voller Sehnen!</w:t>
      </w:r>
      <w:r>
        <w:br/>
        <w:t>O Haupt voll Todesschweiß,</w:t>
      </w:r>
      <w:r>
        <w:br/>
        <w:t>O Herze voller Blut,</w:t>
      </w:r>
      <w:r>
        <w:br/>
        <w:t>O Backen voller Koth,</w:t>
      </w:r>
      <w:r>
        <w:br/>
        <w:t>O Leib voll Noth und Tod!</w:t>
      </w:r>
    </w:p>
    <w:p w14:paraId="6EE66DBE" w14:textId="77777777" w:rsidR="0012738B" w:rsidRDefault="0012738B" w:rsidP="0012738B">
      <w:pPr>
        <w:pStyle w:val="StandardWeb"/>
      </w:pPr>
      <w:r>
        <w:t>Seht, welch ein Mensch ist das!</w:t>
      </w:r>
      <w:r>
        <w:br/>
        <w:t>O seht in seine Wunden.</w:t>
      </w:r>
      <w:r>
        <w:br/>
        <w:t>Habt ihr, ihr Sünder, nicht</w:t>
      </w:r>
      <w:r>
        <w:br/>
        <w:t>Den Heiligen gebunden?</w:t>
      </w:r>
      <w:r>
        <w:br/>
        <w:t>Sind eure Lüste nicht</w:t>
      </w:r>
      <w:r>
        <w:br/>
        <w:t>Die Dornen, die er trägt?</w:t>
      </w:r>
      <w:r>
        <w:br/>
        <w:t>Ists eure Bosheit nicht,</w:t>
      </w:r>
      <w:r>
        <w:br/>
        <w:t>Die ihn ans Kreuze schlägt?</w:t>
      </w:r>
    </w:p>
    <w:p w14:paraId="190D0F4E" w14:textId="77777777" w:rsidR="0012738B" w:rsidRDefault="0012738B" w:rsidP="0012738B">
      <w:pPr>
        <w:pStyle w:val="StandardWeb"/>
      </w:pPr>
      <w:r>
        <w:t>Seht, welch ein Mensch ist das!</w:t>
      </w:r>
      <w:r>
        <w:br/>
        <w:t xml:space="preserve">Ach opfert </w:t>
      </w:r>
      <w:proofErr w:type="spellStart"/>
      <w:r>
        <w:t>Thränenfluthen</w:t>
      </w:r>
      <w:proofErr w:type="spellEnd"/>
      <w:r>
        <w:t>;</w:t>
      </w:r>
      <w:r>
        <w:br/>
        <w:t>Denn eure Blutschuld macht</w:t>
      </w:r>
      <w:r>
        <w:br/>
        <w:t>Das Herze Jesu bluten.</w:t>
      </w:r>
      <w:r>
        <w:br/>
        <w:t>Geht nicht vorüber hier,</w:t>
      </w:r>
      <w:r>
        <w:br/>
        <w:t>Wo Schmerzen über Schmerz,</w:t>
      </w:r>
      <w:r>
        <w:br/>
        <w:t xml:space="preserve">Seht durch die </w:t>
      </w:r>
      <w:proofErr w:type="spellStart"/>
      <w:r>
        <w:t>offne</w:t>
      </w:r>
      <w:proofErr w:type="spellEnd"/>
      <w:r>
        <w:t xml:space="preserve"> Brust</w:t>
      </w:r>
      <w:r>
        <w:br/>
        <w:t>In euers Jesu Herz.</w:t>
      </w:r>
    </w:p>
    <w:p w14:paraId="2510F1CA" w14:textId="77777777" w:rsidR="0012738B" w:rsidRDefault="0012738B" w:rsidP="0012738B">
      <w:pPr>
        <w:pStyle w:val="StandardWeb"/>
      </w:pPr>
      <w:r>
        <w:t>Seht, welch ein Mensch ist das!</w:t>
      </w:r>
      <w:r>
        <w:br/>
        <w:t>Ach ja, wir wollen sehen,</w:t>
      </w:r>
      <w:r>
        <w:br/>
        <w:t>Was dir, du Menschenfreund,</w:t>
      </w:r>
      <w:r>
        <w:br/>
        <w:t>Durch Menschen ist geschehen.</w:t>
      </w:r>
      <w:r>
        <w:br/>
        <w:t>So lang ein Auge blickt,</w:t>
      </w:r>
      <w:r>
        <w:br/>
        <w:t>So lange soll die Pein,</w:t>
      </w:r>
      <w:r>
        <w:br/>
        <w:t>Die du für uns erträgst,</w:t>
      </w:r>
      <w:r>
        <w:br/>
        <w:t>Auch unvergessen sein.</w:t>
      </w:r>
    </w:p>
    <w:p w14:paraId="16188CAE" w14:textId="77777777" w:rsidR="0012738B" w:rsidRDefault="0012738B" w:rsidP="0012738B">
      <w:pPr>
        <w:pStyle w:val="StandardWeb"/>
      </w:pPr>
      <w:r>
        <w:t>Seht, welch ein Mensch ist das!</w:t>
      </w:r>
      <w:r>
        <w:br/>
        <w:t>Ach sieh uns auch in Gnaden,</w:t>
      </w:r>
      <w:r>
        <w:br/>
        <w:t>Wenn wir uns voller Buß</w:t>
      </w:r>
      <w:r>
        <w:br/>
        <w:t xml:space="preserve">In </w:t>
      </w:r>
      <w:proofErr w:type="spellStart"/>
      <w:r>
        <w:t>Jammerthränen</w:t>
      </w:r>
      <w:proofErr w:type="spellEnd"/>
      <w:r>
        <w:t xml:space="preserve"> baden,</w:t>
      </w:r>
      <w:r>
        <w:br/>
        <w:t xml:space="preserve">So </w:t>
      </w:r>
      <w:proofErr w:type="spellStart"/>
      <w:r>
        <w:t>laß</w:t>
      </w:r>
      <w:proofErr w:type="spellEnd"/>
      <w:r>
        <w:t xml:space="preserve"> den Blick vom Kreuz</w:t>
      </w:r>
      <w:r>
        <w:br/>
        <w:t xml:space="preserve">In unsre Seele </w:t>
      </w:r>
      <w:proofErr w:type="spellStart"/>
      <w:r>
        <w:t>gehn</w:t>
      </w:r>
      <w:proofErr w:type="spellEnd"/>
      <w:r>
        <w:t>,</w:t>
      </w:r>
      <w:r>
        <w:br/>
        <w:t xml:space="preserve">Und dein </w:t>
      </w:r>
      <w:proofErr w:type="spellStart"/>
      <w:r>
        <w:t>vergossnes</w:t>
      </w:r>
      <w:proofErr w:type="spellEnd"/>
      <w:r>
        <w:t xml:space="preserve"> Blut</w:t>
      </w:r>
      <w:r>
        <w:br/>
        <w:t xml:space="preserve">Für uns im Mittel </w:t>
      </w:r>
      <w:proofErr w:type="spellStart"/>
      <w:r>
        <w:t>stehn</w:t>
      </w:r>
      <w:proofErr w:type="spellEnd"/>
      <w:r>
        <w:t>.</w:t>
      </w:r>
    </w:p>
    <w:p w14:paraId="46D9AED3" w14:textId="77777777" w:rsidR="0012738B" w:rsidRDefault="0012738B" w:rsidP="0012738B">
      <w:pPr>
        <w:pStyle w:val="StandardWeb"/>
      </w:pPr>
      <w:r>
        <w:t>Seht, welch ein Mensch ist das</w:t>
      </w:r>
      <w:r>
        <w:br/>
        <w:t>So werden wir dich schauen</w:t>
      </w:r>
      <w:r>
        <w:br/>
        <w:t>Und unsern ganzen Trost</w:t>
      </w:r>
      <w:r>
        <w:br/>
        <w:t>In deine Wunden bauen;</w:t>
      </w:r>
      <w:r>
        <w:br/>
        <w:t>Wenn sich dein Haupt nun neigt,</w:t>
      </w:r>
      <w:r>
        <w:br/>
        <w:t>So sterben wir mit dir,</w:t>
      </w:r>
      <w:r>
        <w:br/>
        <w:t>Wenn unser Auge bricht,</w:t>
      </w:r>
      <w:r>
        <w:br/>
        <w:t>So leben wir dafür.</w:t>
      </w:r>
    </w:p>
    <w:p w14:paraId="1A6D20F7" w14:textId="77777777" w:rsidR="0012738B" w:rsidRDefault="0012738B" w:rsidP="0012738B">
      <w:pPr>
        <w:pStyle w:val="berschrift1"/>
      </w:pPr>
      <w:r w:rsidRPr="0012738B">
        <w:t xml:space="preserve">Selneccer, Nikolaus – Also </w:t>
      </w:r>
      <w:proofErr w:type="spellStart"/>
      <w:r w:rsidRPr="0012738B">
        <w:t>sterb</w:t>
      </w:r>
      <w:proofErr w:type="spellEnd"/>
      <w:r w:rsidRPr="0012738B">
        <w:t xml:space="preserve"> ich, o Mensch für dich,</w:t>
      </w:r>
    </w:p>
    <w:p w14:paraId="6796619F" w14:textId="77777777" w:rsidR="0012738B" w:rsidRDefault="0012738B" w:rsidP="0012738B">
      <w:pPr>
        <w:pStyle w:val="StandardWeb"/>
      </w:pPr>
      <w:r>
        <w:rPr>
          <w:rStyle w:val="Fett"/>
        </w:rPr>
        <w:t>In den Fasten.</w:t>
      </w:r>
    </w:p>
    <w:p w14:paraId="0F2BEBF4" w14:textId="77777777" w:rsidR="0012738B" w:rsidRDefault="0012738B" w:rsidP="0012738B">
      <w:pPr>
        <w:pStyle w:val="StandardWeb"/>
      </w:pPr>
      <w:r>
        <w:rPr>
          <w:rStyle w:val="Fett"/>
        </w:rPr>
        <w:t>Christus am Kreuze.</w:t>
      </w:r>
    </w:p>
    <w:p w14:paraId="2307A54B" w14:textId="77777777" w:rsidR="0012738B" w:rsidRDefault="0012738B" w:rsidP="0012738B">
      <w:pPr>
        <w:pStyle w:val="StandardWeb"/>
      </w:pPr>
      <w:r>
        <w:rPr>
          <w:rStyle w:val="Hervorhebung"/>
        </w:rPr>
        <w:t>Mel. Christe, der du bist Tag und Licht.</w:t>
      </w:r>
    </w:p>
    <w:p w14:paraId="775CE3D1" w14:textId="77777777" w:rsidR="0012738B" w:rsidRDefault="0012738B" w:rsidP="0012738B">
      <w:pPr>
        <w:pStyle w:val="StandardWeb"/>
      </w:pPr>
      <w:r>
        <w:t xml:space="preserve">Also </w:t>
      </w:r>
      <w:proofErr w:type="spellStart"/>
      <w:r>
        <w:t>sterb</w:t>
      </w:r>
      <w:proofErr w:type="spellEnd"/>
      <w:r>
        <w:t xml:space="preserve"> ich, o Mensch für dich,</w:t>
      </w:r>
      <w:r>
        <w:br/>
      </w:r>
      <w:proofErr w:type="spellStart"/>
      <w:r>
        <w:t>Geb</w:t>
      </w:r>
      <w:proofErr w:type="spellEnd"/>
      <w:r>
        <w:t xml:space="preserve"> willig in Tod selber mich,</w:t>
      </w:r>
      <w:r>
        <w:br/>
        <w:t xml:space="preserve">Nicht </w:t>
      </w:r>
      <w:proofErr w:type="spellStart"/>
      <w:r>
        <w:t>daß</w:t>
      </w:r>
      <w:proofErr w:type="spellEnd"/>
      <w:r>
        <w:t xml:space="preserve"> du dessen würdig seist,</w:t>
      </w:r>
      <w:r>
        <w:br/>
        <w:t xml:space="preserve">Sondern </w:t>
      </w:r>
      <w:proofErr w:type="spellStart"/>
      <w:r>
        <w:t>daß</w:t>
      </w:r>
      <w:proofErr w:type="spellEnd"/>
      <w:r>
        <w:t xml:space="preserve"> ich solch Gnad dir </w:t>
      </w:r>
      <w:proofErr w:type="spellStart"/>
      <w:r>
        <w:t>leist</w:t>
      </w:r>
      <w:proofErr w:type="spellEnd"/>
      <w:r>
        <w:t>.</w:t>
      </w:r>
    </w:p>
    <w:p w14:paraId="419CC442" w14:textId="77777777" w:rsidR="0012738B" w:rsidRDefault="0012738B" w:rsidP="0012738B">
      <w:pPr>
        <w:pStyle w:val="StandardWeb"/>
      </w:pPr>
      <w:r>
        <w:t xml:space="preserve">Solch groß Lieb dich bewegen </w:t>
      </w:r>
      <w:proofErr w:type="spellStart"/>
      <w:r>
        <w:t>laß</w:t>
      </w:r>
      <w:proofErr w:type="spellEnd"/>
      <w:r>
        <w:t>,</w:t>
      </w:r>
      <w:r>
        <w:br/>
        <w:t>Und komm zu mir auf rechter Straß,</w:t>
      </w:r>
      <w:r>
        <w:br/>
      </w:r>
      <w:proofErr w:type="spellStart"/>
      <w:r>
        <w:t>Daß</w:t>
      </w:r>
      <w:proofErr w:type="spellEnd"/>
      <w:r>
        <w:t xml:space="preserve"> du durch mein Blut </w:t>
      </w:r>
      <w:proofErr w:type="spellStart"/>
      <w:r>
        <w:t>werdst</w:t>
      </w:r>
      <w:proofErr w:type="spellEnd"/>
      <w:r>
        <w:t xml:space="preserve"> gesund,</w:t>
      </w:r>
      <w:r>
        <w:br/>
        <w:t xml:space="preserve">Der ich </w:t>
      </w:r>
      <w:proofErr w:type="spellStart"/>
      <w:r>
        <w:t>deinthalben</w:t>
      </w:r>
      <w:proofErr w:type="spellEnd"/>
      <w:r>
        <w:t xml:space="preserve"> bin </w:t>
      </w:r>
      <w:proofErr w:type="spellStart"/>
      <w:r>
        <w:t>verwundt</w:t>
      </w:r>
      <w:proofErr w:type="spellEnd"/>
      <w:r>
        <w:t>.</w:t>
      </w:r>
    </w:p>
    <w:p w14:paraId="3621F138" w14:textId="77777777" w:rsidR="0012738B" w:rsidRDefault="0012738B" w:rsidP="0012738B">
      <w:pPr>
        <w:pStyle w:val="StandardWeb"/>
      </w:pPr>
      <w:r>
        <w:t>Ach, ach wie wenig ich der find,</w:t>
      </w:r>
      <w:r>
        <w:br/>
        <w:t>Die durch dies Heil zu heilen sind,</w:t>
      </w:r>
      <w:r>
        <w:br/>
        <w:t>Und meine Striemen sehen an,</w:t>
      </w:r>
      <w:r>
        <w:br/>
        <w:t xml:space="preserve">Ihr Herz dadurch bewegen </w:t>
      </w:r>
      <w:proofErr w:type="spellStart"/>
      <w:r>
        <w:t>lan</w:t>
      </w:r>
      <w:proofErr w:type="spellEnd"/>
      <w:r>
        <w:t>.</w:t>
      </w:r>
    </w:p>
    <w:p w14:paraId="4F2FB1A2" w14:textId="77777777" w:rsidR="0012738B" w:rsidRDefault="0012738B" w:rsidP="0012738B">
      <w:pPr>
        <w:pStyle w:val="StandardWeb"/>
      </w:pPr>
      <w:r>
        <w:t>Doch wohl dem kleinen Häuflein mein,</w:t>
      </w:r>
      <w:r>
        <w:br/>
        <w:t>Dem durch mich soll geholfen sein,</w:t>
      </w:r>
      <w:r>
        <w:br/>
        <w:t>Mein Tod das Leben ihnen schenkt,</w:t>
      </w:r>
      <w:r>
        <w:br/>
        <w:t xml:space="preserve">Und </w:t>
      </w:r>
      <w:proofErr w:type="spellStart"/>
      <w:r>
        <w:t>tödtet</w:t>
      </w:r>
      <w:proofErr w:type="spellEnd"/>
      <w:r>
        <w:t>, was ihr Leben kränkt.</w:t>
      </w:r>
    </w:p>
    <w:p w14:paraId="73BE67D8" w14:textId="77777777" w:rsidR="0012738B" w:rsidRDefault="0012738B" w:rsidP="0012738B">
      <w:pPr>
        <w:pStyle w:val="StandardWeb"/>
      </w:pPr>
      <w:r>
        <w:t>Gott sei gelobt in Ewigkeit,</w:t>
      </w:r>
      <w:r>
        <w:br/>
        <w:t>Der uns solch große Gnad erzeigt.</w:t>
      </w:r>
      <w:r>
        <w:br/>
        <w:t>Das Leiden und Tod Jesu Christ</w:t>
      </w:r>
      <w:r>
        <w:br/>
        <w:t>Unser Saft, Kraft und Leben ist.</w:t>
      </w:r>
    </w:p>
    <w:p w14:paraId="6FA52834" w14:textId="77777777" w:rsidR="0012738B" w:rsidRDefault="0012738B" w:rsidP="0012738B">
      <w:pPr>
        <w:pStyle w:val="berschrift1"/>
      </w:pPr>
      <w:r w:rsidRPr="0012738B">
        <w:t>Selneccer, Nikolaus – Wir danken dir für deinen Tod,</w:t>
      </w:r>
    </w:p>
    <w:p w14:paraId="2E043A4B" w14:textId="77777777" w:rsidR="0012738B" w:rsidRDefault="0012738B" w:rsidP="0012738B">
      <w:pPr>
        <w:pStyle w:val="StandardWeb"/>
      </w:pPr>
      <w:r>
        <w:rPr>
          <w:rStyle w:val="Fett"/>
        </w:rPr>
        <w:t>Danksagung für Christi Leiden und Sterben.</w:t>
      </w:r>
    </w:p>
    <w:p w14:paraId="733D1C32" w14:textId="77777777" w:rsidR="0012738B" w:rsidRDefault="0012738B" w:rsidP="0012738B">
      <w:pPr>
        <w:pStyle w:val="StandardWeb"/>
      </w:pPr>
      <w:r>
        <w:rPr>
          <w:rStyle w:val="Hervorhebung"/>
        </w:rPr>
        <w:t>Nach eigener Melodie.</w:t>
      </w:r>
    </w:p>
    <w:p w14:paraId="0A6F98E9" w14:textId="77777777" w:rsidR="0012738B" w:rsidRDefault="0012738B" w:rsidP="0012738B">
      <w:pPr>
        <w:pStyle w:val="StandardWeb"/>
      </w:pPr>
      <w:r>
        <w:t>Wir danken dir für deinen Tod,</w:t>
      </w:r>
      <w:r>
        <w:br/>
        <w:t>Herr Jesu, und dein große Noth,</w:t>
      </w:r>
      <w:r>
        <w:br/>
        <w:t>Die du erlitten hast. Fürwahr,</w:t>
      </w:r>
      <w:r>
        <w:br/>
        <w:t xml:space="preserve">Kein Opfer im </w:t>
      </w:r>
      <w:proofErr w:type="spellStart"/>
      <w:r>
        <w:t>Himml</w:t>
      </w:r>
      <w:proofErr w:type="spellEnd"/>
      <w:r>
        <w:t xml:space="preserve"> und Erden war,</w:t>
      </w:r>
      <w:r>
        <w:br/>
        <w:t xml:space="preserve">Das Gottes Zorn </w:t>
      </w:r>
      <w:proofErr w:type="spellStart"/>
      <w:r>
        <w:t>konnt</w:t>
      </w:r>
      <w:proofErr w:type="spellEnd"/>
      <w:r>
        <w:t xml:space="preserve"> stillen,</w:t>
      </w:r>
      <w:r>
        <w:br/>
        <w:t>Wie du um unsertwillen.</w:t>
      </w:r>
    </w:p>
    <w:p w14:paraId="7649E81A" w14:textId="77777777" w:rsidR="0012738B" w:rsidRDefault="0012738B" w:rsidP="0012738B">
      <w:pPr>
        <w:pStyle w:val="StandardWeb"/>
      </w:pPr>
      <w:r>
        <w:t>O Gottes Lamm, Herr Jesu Christ,</w:t>
      </w:r>
      <w:r>
        <w:br/>
        <w:t>Der du für uns geschlachtet bist,</w:t>
      </w:r>
      <w:r>
        <w:br/>
        <w:t xml:space="preserve">Der du hast alle </w:t>
      </w:r>
      <w:proofErr w:type="spellStart"/>
      <w:r>
        <w:t>Sünd</w:t>
      </w:r>
      <w:proofErr w:type="spellEnd"/>
      <w:r>
        <w:t xml:space="preserve"> und Schuld</w:t>
      </w:r>
      <w:r>
        <w:br/>
        <w:t>Für uns bezahlt in groß Geduld,</w:t>
      </w:r>
      <w:r>
        <w:br/>
        <w:t>Ein Sündopfer bist worden,</w:t>
      </w:r>
      <w:r>
        <w:br/>
        <w:t>Wehrs Teufels Trug und Morden.</w:t>
      </w:r>
    </w:p>
    <w:p w14:paraId="0C5A15E6" w14:textId="77777777" w:rsidR="0012738B" w:rsidRDefault="0012738B" w:rsidP="0012738B">
      <w:pPr>
        <w:pStyle w:val="StandardWeb"/>
      </w:pPr>
      <w:r>
        <w:t>Erhalt vor ihm dein Kirch und Wort,</w:t>
      </w:r>
      <w:r>
        <w:br/>
      </w:r>
      <w:proofErr w:type="spellStart"/>
      <w:r>
        <w:t>Daß</w:t>
      </w:r>
      <w:proofErr w:type="spellEnd"/>
      <w:r>
        <w:t xml:space="preserve"> hie zeitlich und ewig dort</w:t>
      </w:r>
      <w:r>
        <w:br/>
        <w:t>Dein Nam allzeit geheiligt sei,</w:t>
      </w:r>
      <w:r>
        <w:br/>
        <w:t>Mit deinem Geist uns wohne bei.</w:t>
      </w:r>
      <w:r>
        <w:br/>
        <w:t>Wir loben nun dein Namen,</w:t>
      </w:r>
      <w:r>
        <w:br/>
        <w:t>Herr Christ, das hilf uns. Amen.</w:t>
      </w:r>
    </w:p>
    <w:p w14:paraId="031D152F" w14:textId="77777777" w:rsidR="0012738B" w:rsidRDefault="0012738B" w:rsidP="0012738B">
      <w:pPr>
        <w:pStyle w:val="berschrift1"/>
      </w:pPr>
      <w:r w:rsidRPr="0012738B">
        <w:t>Spangenberg, Johannes – Ein Dankliedlein für das Leiden Christi.</w:t>
      </w:r>
    </w:p>
    <w:p w14:paraId="0DC251D7" w14:textId="77777777" w:rsidR="0012738B" w:rsidRDefault="0012738B" w:rsidP="0012738B">
      <w:pPr>
        <w:pStyle w:val="StandardWeb"/>
      </w:pPr>
      <w:r>
        <w:t>Ehr sei dir, Christe, der du leidest Noth,</w:t>
      </w:r>
      <w:r>
        <w:br/>
        <w:t xml:space="preserve">An dem Stamm des Kreuzes für uns den </w:t>
      </w:r>
      <w:proofErr w:type="spellStart"/>
      <w:r>
        <w:t>bittern</w:t>
      </w:r>
      <w:proofErr w:type="spellEnd"/>
      <w:r>
        <w:t xml:space="preserve"> Tod,</w:t>
      </w:r>
      <w:r>
        <w:br/>
        <w:t>Und herrschest mit dem Vater in der Ewigkeit;</w:t>
      </w:r>
      <w:r>
        <w:br/>
        <w:t>Hilf uns armen Sündern zu der Seligkeit,</w:t>
      </w:r>
      <w:r>
        <w:br/>
      </w:r>
      <w:proofErr w:type="spellStart"/>
      <w:r>
        <w:t>Kyrieleison</w:t>
      </w:r>
      <w:proofErr w:type="spellEnd"/>
      <w:r>
        <w:t>.</w:t>
      </w:r>
    </w:p>
    <w:p w14:paraId="72CA6D90" w14:textId="77777777" w:rsidR="0012738B" w:rsidRDefault="0012738B" w:rsidP="0012738B">
      <w:pPr>
        <w:pStyle w:val="StandardWeb"/>
      </w:pPr>
      <w:r>
        <w:t xml:space="preserve">Nu ist die </w:t>
      </w:r>
      <w:proofErr w:type="spellStart"/>
      <w:r>
        <w:t>Werlet</w:t>
      </w:r>
      <w:proofErr w:type="spellEnd"/>
      <w:r>
        <w:t xml:space="preserve"> alle zu Gott</w:t>
      </w:r>
      <w:r>
        <w:br/>
        <w:t xml:space="preserve">Worden froh, </w:t>
      </w:r>
      <w:proofErr w:type="spellStart"/>
      <w:r>
        <w:t>daß</w:t>
      </w:r>
      <w:proofErr w:type="spellEnd"/>
      <w:r>
        <w:t xml:space="preserve"> er uns erlöset hat</w:t>
      </w:r>
      <w:r>
        <w:br/>
        <w:t xml:space="preserve">Von der Helle mit seinem </w:t>
      </w:r>
      <w:proofErr w:type="spellStart"/>
      <w:r>
        <w:t>heilgen</w:t>
      </w:r>
      <w:proofErr w:type="spellEnd"/>
      <w:r>
        <w:t xml:space="preserve"> Blute.</w:t>
      </w:r>
      <w:r>
        <w:br/>
        <w:t>Er leid so große Marter für unser Schulde.</w:t>
      </w:r>
      <w:r>
        <w:br/>
      </w:r>
      <w:proofErr w:type="spellStart"/>
      <w:r>
        <w:t>Kyrieleison</w:t>
      </w:r>
      <w:proofErr w:type="spellEnd"/>
      <w:r>
        <w:t>.</w:t>
      </w:r>
    </w:p>
    <w:p w14:paraId="7F8C22AD" w14:textId="77777777" w:rsidR="0012738B" w:rsidRDefault="0012738B" w:rsidP="0012738B">
      <w:pPr>
        <w:pStyle w:val="berschrift1"/>
      </w:pPr>
      <w:proofErr w:type="spellStart"/>
      <w:r w:rsidRPr="0012738B">
        <w:t>Speratus</w:t>
      </w:r>
      <w:proofErr w:type="spellEnd"/>
      <w:r w:rsidRPr="0012738B">
        <w:t xml:space="preserve">, Paul – </w:t>
      </w:r>
      <w:proofErr w:type="spellStart"/>
      <w:r w:rsidRPr="0012738B">
        <w:t>Eyn</w:t>
      </w:r>
      <w:proofErr w:type="spellEnd"/>
      <w:r w:rsidRPr="0012738B">
        <w:t xml:space="preserve"> </w:t>
      </w:r>
      <w:proofErr w:type="spellStart"/>
      <w:r w:rsidRPr="0012738B">
        <w:t>gesang</w:t>
      </w:r>
      <w:proofErr w:type="spellEnd"/>
      <w:r w:rsidRPr="0012738B">
        <w:t xml:space="preserve"> </w:t>
      </w:r>
      <w:proofErr w:type="spellStart"/>
      <w:r w:rsidRPr="0012738B">
        <w:t>auß</w:t>
      </w:r>
      <w:proofErr w:type="spellEnd"/>
      <w:r w:rsidRPr="0012738B">
        <w:t xml:space="preserve"> der klaren </w:t>
      </w:r>
      <w:proofErr w:type="spellStart"/>
      <w:r w:rsidRPr="0012738B">
        <w:t>Prophecey</w:t>
      </w:r>
      <w:proofErr w:type="spellEnd"/>
      <w:r w:rsidRPr="0012738B">
        <w:t xml:space="preserve"> </w:t>
      </w:r>
      <w:proofErr w:type="spellStart"/>
      <w:r w:rsidRPr="0012738B">
        <w:t>Isaie</w:t>
      </w:r>
      <w:proofErr w:type="spellEnd"/>
      <w:r w:rsidRPr="0012738B">
        <w:t xml:space="preserve">, vom </w:t>
      </w:r>
      <w:proofErr w:type="spellStart"/>
      <w:r w:rsidRPr="0012738B">
        <w:t>leyden</w:t>
      </w:r>
      <w:proofErr w:type="spellEnd"/>
      <w:r w:rsidRPr="0012738B">
        <w:t xml:space="preserve"> Christi. </w:t>
      </w:r>
      <w:proofErr w:type="spellStart"/>
      <w:r w:rsidRPr="0012738B">
        <w:t>ym</w:t>
      </w:r>
      <w:proofErr w:type="spellEnd"/>
      <w:r w:rsidRPr="0012738B">
        <w:t xml:space="preserve"> Thon der </w:t>
      </w:r>
      <w:proofErr w:type="spellStart"/>
      <w:r w:rsidRPr="0012738B">
        <w:t>Lamentacen</w:t>
      </w:r>
      <w:proofErr w:type="spellEnd"/>
      <w:r w:rsidRPr="0012738B">
        <w:t xml:space="preserve">: O Mensch nun </w:t>
      </w:r>
      <w:proofErr w:type="spellStart"/>
      <w:r w:rsidRPr="0012738B">
        <w:t>leyd</w:t>
      </w:r>
      <w:proofErr w:type="spellEnd"/>
      <w:r w:rsidRPr="0012738B">
        <w:t xml:space="preserve"> Schmerzen.</w:t>
      </w:r>
    </w:p>
    <w:p w14:paraId="3E1B3BA9" w14:textId="77777777" w:rsidR="0012738B" w:rsidRDefault="0012738B" w:rsidP="0012738B">
      <w:pPr>
        <w:pStyle w:val="StandardWeb"/>
      </w:pPr>
      <w:r>
        <w:t xml:space="preserve">1. An Christus </w:t>
      </w:r>
      <w:proofErr w:type="spellStart"/>
      <w:r>
        <w:t>stat</w:t>
      </w:r>
      <w:proofErr w:type="spellEnd"/>
      <w:r>
        <w:t xml:space="preserve"> klaget</w:t>
      </w:r>
      <w:r>
        <w:br/>
        <w:t>Jesaias, und klar saget,</w:t>
      </w:r>
      <w:r>
        <w:br/>
        <w:t xml:space="preserve">das er selbst </w:t>
      </w:r>
      <w:proofErr w:type="spellStart"/>
      <w:r>
        <w:t>thet</w:t>
      </w:r>
      <w:proofErr w:type="spellEnd"/>
      <w:r>
        <w:t xml:space="preserve"> </w:t>
      </w:r>
      <w:proofErr w:type="spellStart"/>
      <w:r>
        <w:t>darreychen</w:t>
      </w:r>
      <w:proofErr w:type="spellEnd"/>
      <w:r>
        <w:br/>
      </w:r>
      <w:proofErr w:type="spellStart"/>
      <w:r>
        <w:t>seyn</w:t>
      </w:r>
      <w:proofErr w:type="spellEnd"/>
      <w:r>
        <w:t xml:space="preserve"> </w:t>
      </w:r>
      <w:proofErr w:type="spellStart"/>
      <w:r>
        <w:t>eygen</w:t>
      </w:r>
      <w:proofErr w:type="spellEnd"/>
      <w:r>
        <w:t xml:space="preserve"> </w:t>
      </w:r>
      <w:proofErr w:type="spellStart"/>
      <w:r>
        <w:t>leyb</w:t>
      </w:r>
      <w:proofErr w:type="spellEnd"/>
      <w:r>
        <w:t xml:space="preserve"> den </w:t>
      </w:r>
      <w:proofErr w:type="spellStart"/>
      <w:r>
        <w:t>streychen</w:t>
      </w:r>
      <w:proofErr w:type="spellEnd"/>
      <w:r>
        <w:t>:</w:t>
      </w:r>
      <w:r>
        <w:br/>
      </w:r>
      <w:proofErr w:type="spellStart"/>
      <w:r>
        <w:t>seyne</w:t>
      </w:r>
      <w:proofErr w:type="spellEnd"/>
      <w:r>
        <w:t xml:space="preserve"> har</w:t>
      </w:r>
      <w:r>
        <w:br/>
        <w:t xml:space="preserve">dem </w:t>
      </w:r>
      <w:proofErr w:type="spellStart"/>
      <w:r>
        <w:t>reyssen</w:t>
      </w:r>
      <w:proofErr w:type="spellEnd"/>
      <w:r>
        <w:t xml:space="preserve"> dar</w:t>
      </w:r>
      <w:r>
        <w:br/>
        <w:t xml:space="preserve">gegeben hat </w:t>
      </w:r>
      <w:proofErr w:type="spellStart"/>
      <w:r>
        <w:t>williglichen</w:t>
      </w:r>
      <w:proofErr w:type="spellEnd"/>
      <w:r>
        <w:t>;</w:t>
      </w:r>
      <w:r>
        <w:br/>
        <w:t>den nicht entwichen,</w:t>
      </w:r>
      <w:r>
        <w:br/>
      </w:r>
      <w:proofErr w:type="spellStart"/>
      <w:r>
        <w:t>dy</w:t>
      </w:r>
      <w:proofErr w:type="spellEnd"/>
      <w:r>
        <w:t xml:space="preserve"> </w:t>
      </w:r>
      <w:proofErr w:type="spellStart"/>
      <w:r>
        <w:t>yhn</w:t>
      </w:r>
      <w:proofErr w:type="spellEnd"/>
      <w:r>
        <w:t xml:space="preserve"> </w:t>
      </w:r>
      <w:proofErr w:type="spellStart"/>
      <w:r>
        <w:t>neydten</w:t>
      </w:r>
      <w:proofErr w:type="spellEnd"/>
      <w:r>
        <w:t>,</w:t>
      </w:r>
      <w:r>
        <w:br/>
        <w:t xml:space="preserve">und on </w:t>
      </w:r>
      <w:proofErr w:type="spellStart"/>
      <w:r>
        <w:t>beydten</w:t>
      </w:r>
      <w:proofErr w:type="spellEnd"/>
      <w:r>
        <w:br/>
      </w:r>
      <w:proofErr w:type="spellStart"/>
      <w:r>
        <w:t>yhn</w:t>
      </w:r>
      <w:proofErr w:type="spellEnd"/>
      <w:r>
        <w:t xml:space="preserve"> </w:t>
      </w:r>
      <w:proofErr w:type="spellStart"/>
      <w:r>
        <w:t>verspeydten</w:t>
      </w:r>
      <w:proofErr w:type="spellEnd"/>
      <w:r>
        <w:t>.</w:t>
      </w:r>
    </w:p>
    <w:p w14:paraId="35CCA321" w14:textId="77777777" w:rsidR="0012738B" w:rsidRDefault="0012738B" w:rsidP="0012738B">
      <w:pPr>
        <w:pStyle w:val="StandardWeb"/>
      </w:pPr>
      <w:r>
        <w:t xml:space="preserve">2. </w:t>
      </w:r>
      <w:proofErr w:type="spellStart"/>
      <w:r>
        <w:t>Eym</w:t>
      </w:r>
      <w:proofErr w:type="spellEnd"/>
      <w:r>
        <w:t xml:space="preserve"> </w:t>
      </w:r>
      <w:proofErr w:type="spellStart"/>
      <w:r>
        <w:t>selß</w:t>
      </w:r>
      <w:proofErr w:type="spellEnd"/>
      <w:r>
        <w:t xml:space="preserve"> </w:t>
      </w:r>
      <w:proofErr w:type="spellStart"/>
      <w:r>
        <w:t>gleych</w:t>
      </w:r>
      <w:proofErr w:type="spellEnd"/>
      <w:r>
        <w:t>, nicht wendet</w:t>
      </w:r>
      <w:r>
        <w:br/>
      </w:r>
      <w:proofErr w:type="spellStart"/>
      <w:r>
        <w:t>seyn</w:t>
      </w:r>
      <w:proofErr w:type="spellEnd"/>
      <w:r>
        <w:t xml:space="preserve"> </w:t>
      </w:r>
      <w:proofErr w:type="spellStart"/>
      <w:r>
        <w:t>antlitz</w:t>
      </w:r>
      <w:proofErr w:type="spellEnd"/>
      <w:r>
        <w:t xml:space="preserve">, also </w:t>
      </w:r>
      <w:proofErr w:type="spellStart"/>
      <w:r>
        <w:t>geschendet</w:t>
      </w:r>
      <w:proofErr w:type="spellEnd"/>
      <w:r>
        <w:t>,</w:t>
      </w:r>
      <w:r>
        <w:br/>
      </w:r>
      <w:proofErr w:type="spellStart"/>
      <w:r>
        <w:t>darumb</w:t>
      </w:r>
      <w:proofErr w:type="spellEnd"/>
      <w:r>
        <w:t xml:space="preserve"> </w:t>
      </w:r>
      <w:proofErr w:type="spellStart"/>
      <w:r>
        <w:t>czu</w:t>
      </w:r>
      <w:proofErr w:type="spellEnd"/>
      <w:r>
        <w:t xml:space="preserve"> rechter stunden</w:t>
      </w:r>
      <w:r>
        <w:br/>
        <w:t xml:space="preserve">von </w:t>
      </w:r>
      <w:proofErr w:type="spellStart"/>
      <w:r>
        <w:t>got</w:t>
      </w:r>
      <w:proofErr w:type="spellEnd"/>
      <w:r>
        <w:t xml:space="preserve"> hat </w:t>
      </w:r>
      <w:proofErr w:type="spellStart"/>
      <w:r>
        <w:t>hilff</w:t>
      </w:r>
      <w:proofErr w:type="spellEnd"/>
      <w:r>
        <w:t xml:space="preserve"> erfunden;</w:t>
      </w:r>
      <w:r>
        <w:br/>
      </w:r>
      <w:proofErr w:type="spellStart"/>
      <w:r>
        <w:t>seyn</w:t>
      </w:r>
      <w:proofErr w:type="spellEnd"/>
      <w:r>
        <w:t xml:space="preserve"> </w:t>
      </w:r>
      <w:proofErr w:type="spellStart"/>
      <w:r>
        <w:t>angsicht</w:t>
      </w:r>
      <w:proofErr w:type="spellEnd"/>
      <w:r>
        <w:br/>
        <w:t xml:space="preserve">war </w:t>
      </w:r>
      <w:proofErr w:type="spellStart"/>
      <w:r>
        <w:t>gantz</w:t>
      </w:r>
      <w:proofErr w:type="spellEnd"/>
      <w:r>
        <w:t xml:space="preserve"> verblicht</w:t>
      </w:r>
      <w:r>
        <w:br/>
      </w:r>
      <w:proofErr w:type="spellStart"/>
      <w:r>
        <w:t>darczu</w:t>
      </w:r>
      <w:proofErr w:type="spellEnd"/>
      <w:r>
        <w:t xml:space="preserve"> </w:t>
      </w:r>
      <w:proofErr w:type="spellStart"/>
      <w:r>
        <w:t>verechtlich</w:t>
      </w:r>
      <w:proofErr w:type="spellEnd"/>
      <w:r>
        <w:t xml:space="preserve"> </w:t>
      </w:r>
      <w:proofErr w:type="spellStart"/>
      <w:r>
        <w:t>czu</w:t>
      </w:r>
      <w:proofErr w:type="spellEnd"/>
      <w:r>
        <w:t xml:space="preserve"> nennen,</w:t>
      </w:r>
      <w:r>
        <w:br/>
        <w:t xml:space="preserve">auch </w:t>
      </w:r>
      <w:proofErr w:type="spellStart"/>
      <w:r>
        <w:t>nit</w:t>
      </w:r>
      <w:proofErr w:type="spellEnd"/>
      <w:r>
        <w:t xml:space="preserve"> </w:t>
      </w:r>
      <w:proofErr w:type="spellStart"/>
      <w:r>
        <w:t>czu</w:t>
      </w:r>
      <w:proofErr w:type="spellEnd"/>
      <w:r>
        <w:t xml:space="preserve"> kennen,</w:t>
      </w:r>
      <w:r>
        <w:br/>
        <w:t xml:space="preserve">und er trug </w:t>
      </w:r>
      <w:proofErr w:type="spellStart"/>
      <w:r>
        <w:t>leydt</w:t>
      </w:r>
      <w:proofErr w:type="spellEnd"/>
      <w:r>
        <w:t>,</w:t>
      </w:r>
      <w:r>
        <w:br/>
      </w:r>
      <w:proofErr w:type="spellStart"/>
      <w:r>
        <w:t>grosse</w:t>
      </w:r>
      <w:proofErr w:type="spellEnd"/>
      <w:r>
        <w:t xml:space="preserve"> </w:t>
      </w:r>
      <w:proofErr w:type="spellStart"/>
      <w:r>
        <w:t>schwacheit</w:t>
      </w:r>
      <w:proofErr w:type="spellEnd"/>
      <w:r>
        <w:t>,</w:t>
      </w:r>
      <w:r>
        <w:br/>
      </w:r>
      <w:proofErr w:type="spellStart"/>
      <w:r>
        <w:t>schmach</w:t>
      </w:r>
      <w:proofErr w:type="spellEnd"/>
      <w:r>
        <w:t xml:space="preserve"> und </w:t>
      </w:r>
      <w:proofErr w:type="spellStart"/>
      <w:r>
        <w:t>kranckheit</w:t>
      </w:r>
      <w:proofErr w:type="spellEnd"/>
      <w:r>
        <w:t>.</w:t>
      </w:r>
    </w:p>
    <w:p w14:paraId="069AEF93" w14:textId="77777777" w:rsidR="0012738B" w:rsidRDefault="0012738B" w:rsidP="0012738B">
      <w:pPr>
        <w:pStyle w:val="StandardWeb"/>
      </w:pPr>
      <w:r>
        <w:t xml:space="preserve">3. Auch ist er </w:t>
      </w:r>
      <w:proofErr w:type="spellStart"/>
      <w:r>
        <w:t>erschynnen</w:t>
      </w:r>
      <w:proofErr w:type="spellEnd"/>
      <w:r>
        <w:t>,</w:t>
      </w:r>
      <w:r>
        <w:br/>
        <w:t xml:space="preserve">unbekannt unseren </w:t>
      </w:r>
      <w:proofErr w:type="spellStart"/>
      <w:r>
        <w:t>synnen</w:t>
      </w:r>
      <w:proofErr w:type="spellEnd"/>
      <w:r>
        <w:t>,</w:t>
      </w:r>
      <w:r>
        <w:br/>
      </w:r>
      <w:proofErr w:type="spellStart"/>
      <w:r>
        <w:t>ynn</w:t>
      </w:r>
      <w:proofErr w:type="spellEnd"/>
      <w:r>
        <w:t xml:space="preserve"> menschlichen </w:t>
      </w:r>
      <w:proofErr w:type="spellStart"/>
      <w:r>
        <w:t>gesichten</w:t>
      </w:r>
      <w:proofErr w:type="spellEnd"/>
      <w:r>
        <w:br/>
        <w:t xml:space="preserve">dafür </w:t>
      </w:r>
      <w:proofErr w:type="spellStart"/>
      <w:r>
        <w:t>geacht</w:t>
      </w:r>
      <w:proofErr w:type="spellEnd"/>
      <w:r>
        <w:t xml:space="preserve"> mit </w:t>
      </w:r>
      <w:proofErr w:type="spellStart"/>
      <w:r>
        <w:t>nichten</w:t>
      </w:r>
      <w:proofErr w:type="spellEnd"/>
      <w:r>
        <w:t>,</w:t>
      </w:r>
      <w:r>
        <w:br/>
        <w:t>aber schlecht</w:t>
      </w:r>
      <w:r>
        <w:br/>
        <w:t>zu sagen recht,</w:t>
      </w:r>
      <w:r>
        <w:br/>
        <w:t>hat unser schulde getragen,</w:t>
      </w:r>
      <w:r>
        <w:br/>
        <w:t xml:space="preserve">für </w:t>
      </w:r>
      <w:proofErr w:type="spellStart"/>
      <w:r>
        <w:t>unns</w:t>
      </w:r>
      <w:proofErr w:type="spellEnd"/>
      <w:r>
        <w:t xml:space="preserve"> geschlagen;</w:t>
      </w:r>
      <w:r>
        <w:br/>
        <w:t>und wir dachten:</w:t>
      </w:r>
      <w:r>
        <w:br/>
        <w:t xml:space="preserve">sein </w:t>
      </w:r>
      <w:proofErr w:type="spellStart"/>
      <w:r>
        <w:t>sund</w:t>
      </w:r>
      <w:proofErr w:type="spellEnd"/>
      <w:r>
        <w:t xml:space="preserve"> machten</w:t>
      </w:r>
      <w:r>
        <w:br/>
        <w:t>solch verachten.</w:t>
      </w:r>
    </w:p>
    <w:p w14:paraId="00E591EE" w14:textId="77777777" w:rsidR="0012738B" w:rsidRDefault="0012738B" w:rsidP="0012738B">
      <w:pPr>
        <w:pStyle w:val="StandardWeb"/>
      </w:pPr>
      <w:r>
        <w:t xml:space="preserve">4. Er hat unser </w:t>
      </w:r>
      <w:proofErr w:type="spellStart"/>
      <w:r>
        <w:t>sunden</w:t>
      </w:r>
      <w:proofErr w:type="spellEnd"/>
      <w:r>
        <w:br/>
      </w:r>
      <w:proofErr w:type="spellStart"/>
      <w:r>
        <w:t>ertzeneyet</w:t>
      </w:r>
      <w:proofErr w:type="spellEnd"/>
      <w:r>
        <w:t xml:space="preserve"> durch </w:t>
      </w:r>
      <w:proofErr w:type="spellStart"/>
      <w:r>
        <w:t>seyn</w:t>
      </w:r>
      <w:proofErr w:type="spellEnd"/>
      <w:r>
        <w:t xml:space="preserve"> wunden,</w:t>
      </w:r>
      <w:r>
        <w:br/>
      </w:r>
      <w:proofErr w:type="spellStart"/>
      <w:r>
        <w:t>czuknirschet</w:t>
      </w:r>
      <w:proofErr w:type="spellEnd"/>
      <w:r>
        <w:t xml:space="preserve"> und </w:t>
      </w:r>
      <w:proofErr w:type="spellStart"/>
      <w:r>
        <w:t>czuriben</w:t>
      </w:r>
      <w:proofErr w:type="spellEnd"/>
      <w:r>
        <w:t>,</w:t>
      </w:r>
      <w:r>
        <w:br/>
        <w:t xml:space="preserve">dadurch </w:t>
      </w:r>
      <w:proofErr w:type="spellStart"/>
      <w:r>
        <w:t>dy</w:t>
      </w:r>
      <w:proofErr w:type="spellEnd"/>
      <w:r>
        <w:t xml:space="preserve"> </w:t>
      </w:r>
      <w:proofErr w:type="spellStart"/>
      <w:r>
        <w:t>sund</w:t>
      </w:r>
      <w:proofErr w:type="spellEnd"/>
      <w:r>
        <w:t xml:space="preserve"> </w:t>
      </w:r>
      <w:proofErr w:type="spellStart"/>
      <w:r>
        <w:t>vertriben</w:t>
      </w:r>
      <w:proofErr w:type="spellEnd"/>
      <w:r>
        <w:t>;</w:t>
      </w:r>
      <w:r>
        <w:br/>
        <w:t xml:space="preserve">sein </w:t>
      </w:r>
      <w:proofErr w:type="spellStart"/>
      <w:r>
        <w:t>straffung</w:t>
      </w:r>
      <w:proofErr w:type="spellEnd"/>
      <w:r>
        <w:br/>
        <w:t xml:space="preserve">uns </w:t>
      </w:r>
      <w:proofErr w:type="spellStart"/>
      <w:r>
        <w:t>wol</w:t>
      </w:r>
      <w:proofErr w:type="spellEnd"/>
      <w:r>
        <w:t xml:space="preserve"> </w:t>
      </w:r>
      <w:proofErr w:type="spellStart"/>
      <w:r>
        <w:t>gelung</w:t>
      </w:r>
      <w:proofErr w:type="spellEnd"/>
      <w:r>
        <w:t>;</w:t>
      </w:r>
      <w:r>
        <w:br/>
        <w:t xml:space="preserve">wann, was er </w:t>
      </w:r>
      <w:proofErr w:type="spellStart"/>
      <w:r>
        <w:t>hy</w:t>
      </w:r>
      <w:proofErr w:type="spellEnd"/>
      <w:r>
        <w:t xml:space="preserve"> hat </w:t>
      </w:r>
      <w:proofErr w:type="spellStart"/>
      <w:r>
        <w:t>gelyden</w:t>
      </w:r>
      <w:proofErr w:type="spellEnd"/>
      <w:r>
        <w:t>,</w:t>
      </w:r>
      <w:r>
        <w:br/>
        <w:t xml:space="preserve">gibt uns den </w:t>
      </w:r>
      <w:proofErr w:type="spellStart"/>
      <w:r>
        <w:t>fryden</w:t>
      </w:r>
      <w:proofErr w:type="spellEnd"/>
      <w:r>
        <w:t>;</w:t>
      </w:r>
      <w:r>
        <w:br/>
        <w:t xml:space="preserve">durch </w:t>
      </w:r>
      <w:proofErr w:type="spellStart"/>
      <w:r>
        <w:t>seyn</w:t>
      </w:r>
      <w:proofErr w:type="spellEnd"/>
      <w:r>
        <w:t xml:space="preserve"> </w:t>
      </w:r>
      <w:proofErr w:type="spellStart"/>
      <w:r>
        <w:t>schleg</w:t>
      </w:r>
      <w:proofErr w:type="spellEnd"/>
      <w:r>
        <w:t xml:space="preserve"> </w:t>
      </w:r>
      <w:proofErr w:type="spellStart"/>
      <w:r>
        <w:t>gschwelt</w:t>
      </w:r>
      <w:proofErr w:type="spellEnd"/>
      <w:r>
        <w:t>,</w:t>
      </w:r>
      <w:r>
        <w:br/>
        <w:t xml:space="preserve">in </w:t>
      </w:r>
      <w:proofErr w:type="spellStart"/>
      <w:r>
        <w:t>heyl</w:t>
      </w:r>
      <w:proofErr w:type="spellEnd"/>
      <w:r>
        <w:t xml:space="preserve"> </w:t>
      </w:r>
      <w:proofErr w:type="spellStart"/>
      <w:r>
        <w:t>gestelt</w:t>
      </w:r>
      <w:proofErr w:type="spellEnd"/>
      <w:r>
        <w:t>,</w:t>
      </w:r>
      <w:r>
        <w:br/>
        <w:t xml:space="preserve">was durch </w:t>
      </w:r>
      <w:proofErr w:type="spellStart"/>
      <w:r>
        <w:t>sund</w:t>
      </w:r>
      <w:proofErr w:type="spellEnd"/>
      <w:r>
        <w:t xml:space="preserve"> </w:t>
      </w:r>
      <w:proofErr w:type="spellStart"/>
      <w:r>
        <w:t>felt</w:t>
      </w:r>
      <w:proofErr w:type="spellEnd"/>
      <w:r>
        <w:t>.</w:t>
      </w:r>
    </w:p>
    <w:p w14:paraId="021BFB6E" w14:textId="77777777" w:rsidR="0012738B" w:rsidRDefault="0012738B" w:rsidP="0012738B">
      <w:pPr>
        <w:pStyle w:val="StandardWeb"/>
      </w:pPr>
      <w:r>
        <w:t xml:space="preserve">5. </w:t>
      </w:r>
      <w:proofErr w:type="spellStart"/>
      <w:r>
        <w:t>Wy</w:t>
      </w:r>
      <w:proofErr w:type="spellEnd"/>
      <w:r>
        <w:t xml:space="preserve"> schaff wir </w:t>
      </w:r>
      <w:proofErr w:type="spellStart"/>
      <w:r>
        <w:t>geyrret</w:t>
      </w:r>
      <w:proofErr w:type="spellEnd"/>
      <w:r>
        <w:t>,</w:t>
      </w:r>
      <w:r>
        <w:br/>
        <w:t xml:space="preserve">waren alle </w:t>
      </w:r>
      <w:proofErr w:type="spellStart"/>
      <w:r>
        <w:t>gantz</w:t>
      </w:r>
      <w:proofErr w:type="spellEnd"/>
      <w:r>
        <w:t xml:space="preserve"> verwirret,</w:t>
      </w:r>
      <w:r>
        <w:br/>
        <w:t xml:space="preserve">uff </w:t>
      </w:r>
      <w:proofErr w:type="spellStart"/>
      <w:r>
        <w:t>yhn</w:t>
      </w:r>
      <w:proofErr w:type="spellEnd"/>
      <w:r>
        <w:t xml:space="preserve"> </w:t>
      </w:r>
      <w:proofErr w:type="spellStart"/>
      <w:r>
        <w:t>got</w:t>
      </w:r>
      <w:proofErr w:type="spellEnd"/>
      <w:r>
        <w:t xml:space="preserve"> unser </w:t>
      </w:r>
      <w:proofErr w:type="spellStart"/>
      <w:r>
        <w:t>herre</w:t>
      </w:r>
      <w:proofErr w:type="spellEnd"/>
      <w:r>
        <w:br/>
        <w:t xml:space="preserve">legt unser </w:t>
      </w:r>
      <w:proofErr w:type="spellStart"/>
      <w:r>
        <w:t>sunden</w:t>
      </w:r>
      <w:proofErr w:type="spellEnd"/>
      <w:r>
        <w:t xml:space="preserve"> schwere;</w:t>
      </w:r>
      <w:r>
        <w:br/>
        <w:t xml:space="preserve">zum </w:t>
      </w:r>
      <w:proofErr w:type="spellStart"/>
      <w:r>
        <w:t>opffer</w:t>
      </w:r>
      <w:proofErr w:type="spellEnd"/>
      <w:r>
        <w:br/>
      </w:r>
      <w:proofErr w:type="spellStart"/>
      <w:r>
        <w:t>verwilligt</w:t>
      </w:r>
      <w:proofErr w:type="spellEnd"/>
      <w:r>
        <w:t xml:space="preserve"> er,</w:t>
      </w:r>
      <w:r>
        <w:br/>
      </w:r>
      <w:proofErr w:type="spellStart"/>
      <w:r>
        <w:t>yn</w:t>
      </w:r>
      <w:proofErr w:type="spellEnd"/>
      <w:r>
        <w:t xml:space="preserve"> </w:t>
      </w:r>
      <w:proofErr w:type="spellStart"/>
      <w:r>
        <w:t>tod</w:t>
      </w:r>
      <w:proofErr w:type="spellEnd"/>
      <w:r>
        <w:t xml:space="preserve"> geduldig </w:t>
      </w:r>
      <w:proofErr w:type="spellStart"/>
      <w:r>
        <w:t>gefüret</w:t>
      </w:r>
      <w:proofErr w:type="spellEnd"/>
      <w:r>
        <w:t>;</w:t>
      </w:r>
      <w:r>
        <w:br/>
      </w:r>
      <w:proofErr w:type="spellStart"/>
      <w:r>
        <w:t>keyn</w:t>
      </w:r>
      <w:proofErr w:type="spellEnd"/>
      <w:r>
        <w:t xml:space="preserve"> </w:t>
      </w:r>
      <w:proofErr w:type="spellStart"/>
      <w:r>
        <w:t>stym</w:t>
      </w:r>
      <w:proofErr w:type="spellEnd"/>
      <w:r>
        <w:t xml:space="preserve"> </w:t>
      </w:r>
      <w:proofErr w:type="spellStart"/>
      <w:r>
        <w:t>gerüret</w:t>
      </w:r>
      <w:proofErr w:type="spellEnd"/>
      <w:r>
        <w:t>;</w:t>
      </w:r>
      <w:r>
        <w:br/>
        <w:t xml:space="preserve">als </w:t>
      </w:r>
      <w:proofErr w:type="spellStart"/>
      <w:r>
        <w:t>eyn</w:t>
      </w:r>
      <w:proofErr w:type="spellEnd"/>
      <w:r>
        <w:t xml:space="preserve"> </w:t>
      </w:r>
      <w:proofErr w:type="spellStart"/>
      <w:r>
        <w:t>lembleyn</w:t>
      </w:r>
      <w:proofErr w:type="spellEnd"/>
      <w:r>
        <w:br/>
      </w:r>
      <w:proofErr w:type="spellStart"/>
      <w:r>
        <w:t>wolt</w:t>
      </w:r>
      <w:proofErr w:type="spellEnd"/>
      <w:r>
        <w:t xml:space="preserve"> er styl </w:t>
      </w:r>
      <w:proofErr w:type="spellStart"/>
      <w:r>
        <w:t>seyn</w:t>
      </w:r>
      <w:proofErr w:type="spellEnd"/>
      <w:r>
        <w:t>,</w:t>
      </w:r>
      <w:r>
        <w:br/>
      </w:r>
      <w:proofErr w:type="spellStart"/>
      <w:r>
        <w:t>yn</w:t>
      </w:r>
      <w:proofErr w:type="spellEnd"/>
      <w:r>
        <w:t xml:space="preserve"> not und </w:t>
      </w:r>
      <w:proofErr w:type="spellStart"/>
      <w:r>
        <w:t>peyn</w:t>
      </w:r>
      <w:proofErr w:type="spellEnd"/>
      <w:r>
        <w:t>.</w:t>
      </w:r>
    </w:p>
    <w:p w14:paraId="068965A3" w14:textId="77777777" w:rsidR="0012738B" w:rsidRDefault="0012738B" w:rsidP="0012738B">
      <w:pPr>
        <w:pStyle w:val="StandardWeb"/>
      </w:pPr>
      <w:r>
        <w:t xml:space="preserve">6. </w:t>
      </w:r>
      <w:proofErr w:type="spellStart"/>
      <w:r>
        <w:t>Got</w:t>
      </w:r>
      <w:proofErr w:type="spellEnd"/>
      <w:r>
        <w:t xml:space="preserve"> hat </w:t>
      </w:r>
      <w:proofErr w:type="spellStart"/>
      <w:r>
        <w:t>yn</w:t>
      </w:r>
      <w:proofErr w:type="spellEnd"/>
      <w:r>
        <w:t xml:space="preserve"> </w:t>
      </w:r>
      <w:proofErr w:type="spellStart"/>
      <w:r>
        <w:t>genomen</w:t>
      </w:r>
      <w:proofErr w:type="spellEnd"/>
      <w:r>
        <w:br/>
        <w:t xml:space="preserve">vom gerichtzwang der </w:t>
      </w:r>
      <w:proofErr w:type="spellStart"/>
      <w:r>
        <w:t>unfrumen</w:t>
      </w:r>
      <w:proofErr w:type="spellEnd"/>
      <w:r>
        <w:t>;</w:t>
      </w:r>
      <w:r>
        <w:br/>
        <w:t xml:space="preserve">und </w:t>
      </w:r>
      <w:proofErr w:type="spellStart"/>
      <w:r>
        <w:t>weyl</w:t>
      </w:r>
      <w:proofErr w:type="spellEnd"/>
      <w:r>
        <w:t xml:space="preserve"> er ist gestorben,</w:t>
      </w:r>
      <w:r>
        <w:br/>
        <w:t xml:space="preserve">hat groß </w:t>
      </w:r>
      <w:proofErr w:type="spellStart"/>
      <w:r>
        <w:t>geschlecht</w:t>
      </w:r>
      <w:proofErr w:type="spellEnd"/>
      <w:r>
        <w:t xml:space="preserve"> erworben;</w:t>
      </w:r>
      <w:r>
        <w:br/>
        <w:t xml:space="preserve">und </w:t>
      </w:r>
      <w:proofErr w:type="spellStart"/>
      <w:r>
        <w:t>got</w:t>
      </w:r>
      <w:proofErr w:type="spellEnd"/>
      <w:r>
        <w:t xml:space="preserve"> hat</w:t>
      </w:r>
      <w:r>
        <w:br/>
        <w:t xml:space="preserve">die </w:t>
      </w:r>
      <w:proofErr w:type="spellStart"/>
      <w:r>
        <w:t>missethat</w:t>
      </w:r>
      <w:proofErr w:type="spellEnd"/>
      <w:r>
        <w:br/>
      </w:r>
      <w:proofErr w:type="spellStart"/>
      <w:r>
        <w:t>seyns</w:t>
      </w:r>
      <w:proofErr w:type="spellEnd"/>
      <w:r>
        <w:t xml:space="preserve"> </w:t>
      </w:r>
      <w:proofErr w:type="spellStart"/>
      <w:r>
        <w:t>volcks</w:t>
      </w:r>
      <w:proofErr w:type="spellEnd"/>
      <w:r>
        <w:t xml:space="preserve"> </w:t>
      </w:r>
      <w:proofErr w:type="spellStart"/>
      <w:r>
        <w:t>yn</w:t>
      </w:r>
      <w:proofErr w:type="spellEnd"/>
      <w:r>
        <w:t xml:space="preserve"> </w:t>
      </w:r>
      <w:proofErr w:type="spellStart"/>
      <w:r>
        <w:t>ym</w:t>
      </w:r>
      <w:proofErr w:type="spellEnd"/>
      <w:r>
        <w:t xml:space="preserve"> wollen schlagen,</w:t>
      </w:r>
      <w:r>
        <w:br/>
        <w:t xml:space="preserve">die </w:t>
      </w:r>
      <w:proofErr w:type="spellStart"/>
      <w:r>
        <w:t>tötter</w:t>
      </w:r>
      <w:proofErr w:type="spellEnd"/>
      <w:r>
        <w:t xml:space="preserve"> plagen,</w:t>
      </w:r>
      <w:r>
        <w:br/>
      </w:r>
      <w:proofErr w:type="spellStart"/>
      <w:r>
        <w:t>seyn</w:t>
      </w:r>
      <w:proofErr w:type="spellEnd"/>
      <w:r>
        <w:t xml:space="preserve"> grab rechen,</w:t>
      </w:r>
      <w:r>
        <w:br/>
        <w:t>und die frechen</w:t>
      </w:r>
      <w:r>
        <w:br/>
      </w:r>
      <w:proofErr w:type="spellStart"/>
      <w:r>
        <w:t>gantz</w:t>
      </w:r>
      <w:proofErr w:type="spellEnd"/>
      <w:r>
        <w:t xml:space="preserve"> </w:t>
      </w:r>
      <w:proofErr w:type="spellStart"/>
      <w:r>
        <w:t>zubrechen</w:t>
      </w:r>
      <w:proofErr w:type="spellEnd"/>
      <w:r>
        <w:t>.</w:t>
      </w:r>
    </w:p>
    <w:p w14:paraId="600CBF71" w14:textId="77777777" w:rsidR="0012738B" w:rsidRDefault="0012738B" w:rsidP="0012738B">
      <w:pPr>
        <w:pStyle w:val="StandardWeb"/>
      </w:pPr>
      <w:r>
        <w:t xml:space="preserve">7. Das er war on </w:t>
      </w:r>
      <w:proofErr w:type="spellStart"/>
      <w:r>
        <w:t>sunden</w:t>
      </w:r>
      <w:proofErr w:type="spellEnd"/>
      <w:r>
        <w:t>,</w:t>
      </w:r>
      <w:r>
        <w:br/>
        <w:t xml:space="preserve">in </w:t>
      </w:r>
      <w:proofErr w:type="spellStart"/>
      <w:r>
        <w:t>seym</w:t>
      </w:r>
      <w:proofErr w:type="spellEnd"/>
      <w:r>
        <w:t xml:space="preserve"> </w:t>
      </w:r>
      <w:proofErr w:type="spellStart"/>
      <w:r>
        <w:t>mund</w:t>
      </w:r>
      <w:proofErr w:type="spellEnd"/>
      <w:r>
        <w:t xml:space="preserve"> auch </w:t>
      </w:r>
      <w:proofErr w:type="spellStart"/>
      <w:r>
        <w:t>keyn</w:t>
      </w:r>
      <w:proofErr w:type="spellEnd"/>
      <w:r>
        <w:t xml:space="preserve"> trug </w:t>
      </w:r>
      <w:proofErr w:type="spellStart"/>
      <w:r>
        <w:t>funden</w:t>
      </w:r>
      <w:proofErr w:type="spellEnd"/>
      <w:r>
        <w:t>,</w:t>
      </w:r>
      <w:r>
        <w:br/>
      </w:r>
      <w:proofErr w:type="spellStart"/>
      <w:r>
        <w:t>kundt</w:t>
      </w:r>
      <w:proofErr w:type="spellEnd"/>
      <w:r>
        <w:t xml:space="preserve"> er </w:t>
      </w:r>
      <w:proofErr w:type="spellStart"/>
      <w:r>
        <w:t>alleyn</w:t>
      </w:r>
      <w:proofErr w:type="spellEnd"/>
      <w:r>
        <w:t xml:space="preserve"> </w:t>
      </w:r>
      <w:proofErr w:type="spellStart"/>
      <w:r>
        <w:t>bezalen</w:t>
      </w:r>
      <w:proofErr w:type="spellEnd"/>
      <w:r>
        <w:br/>
        <w:t xml:space="preserve">aller </w:t>
      </w:r>
      <w:proofErr w:type="spellStart"/>
      <w:r>
        <w:t>welt</w:t>
      </w:r>
      <w:proofErr w:type="spellEnd"/>
      <w:r>
        <w:t xml:space="preserve"> </w:t>
      </w:r>
      <w:proofErr w:type="spellStart"/>
      <w:r>
        <w:t>sund</w:t>
      </w:r>
      <w:proofErr w:type="spellEnd"/>
      <w:r>
        <w:t xml:space="preserve"> und </w:t>
      </w:r>
      <w:proofErr w:type="spellStart"/>
      <w:r>
        <w:t>qualen</w:t>
      </w:r>
      <w:proofErr w:type="spellEnd"/>
      <w:r>
        <w:t>,</w:t>
      </w:r>
      <w:r>
        <w:br/>
        <w:t xml:space="preserve">sein </w:t>
      </w:r>
      <w:proofErr w:type="spellStart"/>
      <w:r>
        <w:t>seel</w:t>
      </w:r>
      <w:proofErr w:type="spellEnd"/>
      <w:r>
        <w:t xml:space="preserve"> zart</w:t>
      </w:r>
      <w:r>
        <w:br/>
        <w:t xml:space="preserve">die </w:t>
      </w:r>
      <w:proofErr w:type="spellStart"/>
      <w:r>
        <w:t>zalung</w:t>
      </w:r>
      <w:proofErr w:type="spellEnd"/>
      <w:r>
        <w:t xml:space="preserve"> </w:t>
      </w:r>
      <w:proofErr w:type="spellStart"/>
      <w:r>
        <w:t>wardt</w:t>
      </w:r>
      <w:proofErr w:type="spellEnd"/>
      <w:r>
        <w:t>;</w:t>
      </w:r>
      <w:r>
        <w:br/>
      </w:r>
      <w:proofErr w:type="spellStart"/>
      <w:r>
        <w:t>drumb</w:t>
      </w:r>
      <w:proofErr w:type="spellEnd"/>
      <w:r>
        <w:t xml:space="preserve"> </w:t>
      </w:r>
      <w:proofErr w:type="spellStart"/>
      <w:r>
        <w:t>wirt</w:t>
      </w:r>
      <w:proofErr w:type="spellEnd"/>
      <w:r>
        <w:t xml:space="preserve"> er auch ewig sehen</w:t>
      </w:r>
      <w:r>
        <w:br/>
      </w:r>
      <w:proofErr w:type="spellStart"/>
      <w:r>
        <w:t>seyn</w:t>
      </w:r>
      <w:proofErr w:type="spellEnd"/>
      <w:r>
        <w:t xml:space="preserve"> samen stehen,</w:t>
      </w:r>
      <w:r>
        <w:br/>
        <w:t xml:space="preserve">und </w:t>
      </w:r>
      <w:proofErr w:type="spellStart"/>
      <w:r>
        <w:t>wirt</w:t>
      </w:r>
      <w:proofErr w:type="spellEnd"/>
      <w:r>
        <w:t xml:space="preserve"> erkennt</w:t>
      </w:r>
      <w:r>
        <w:br/>
      </w:r>
      <w:proofErr w:type="spellStart"/>
      <w:r>
        <w:t>gotts</w:t>
      </w:r>
      <w:proofErr w:type="spellEnd"/>
      <w:r>
        <w:t xml:space="preserve"> will </w:t>
      </w:r>
      <w:proofErr w:type="spellStart"/>
      <w:r>
        <w:t>volendt</w:t>
      </w:r>
      <w:proofErr w:type="spellEnd"/>
      <w:r>
        <w:br/>
        <w:t xml:space="preserve">durch </w:t>
      </w:r>
      <w:proofErr w:type="spellStart"/>
      <w:r>
        <w:t>seyne</w:t>
      </w:r>
      <w:proofErr w:type="spellEnd"/>
      <w:r>
        <w:t xml:space="preserve"> </w:t>
      </w:r>
      <w:proofErr w:type="spellStart"/>
      <w:r>
        <w:t>hend</w:t>
      </w:r>
      <w:proofErr w:type="spellEnd"/>
      <w:r>
        <w:t>.</w:t>
      </w:r>
    </w:p>
    <w:p w14:paraId="64193D78" w14:textId="77777777" w:rsidR="0012738B" w:rsidRDefault="0012738B" w:rsidP="0012738B">
      <w:pPr>
        <w:pStyle w:val="StandardWeb"/>
      </w:pPr>
      <w:r>
        <w:t xml:space="preserve">8. Dy muh </w:t>
      </w:r>
      <w:proofErr w:type="spellStart"/>
      <w:r>
        <w:t>yn</w:t>
      </w:r>
      <w:proofErr w:type="spellEnd"/>
      <w:r>
        <w:t xml:space="preserve"> </w:t>
      </w:r>
      <w:proofErr w:type="spellStart"/>
      <w:r>
        <w:t>seym</w:t>
      </w:r>
      <w:proofErr w:type="spellEnd"/>
      <w:r>
        <w:t xml:space="preserve"> leben</w:t>
      </w:r>
      <w:r>
        <w:br/>
      </w:r>
      <w:proofErr w:type="spellStart"/>
      <w:r>
        <w:t>wirt</w:t>
      </w:r>
      <w:proofErr w:type="spellEnd"/>
      <w:r>
        <w:t xml:space="preserve"> </w:t>
      </w:r>
      <w:proofErr w:type="spellStart"/>
      <w:r>
        <w:t>yhm</w:t>
      </w:r>
      <w:proofErr w:type="spellEnd"/>
      <w:r>
        <w:t xml:space="preserve"> </w:t>
      </w:r>
      <w:proofErr w:type="spellStart"/>
      <w:r>
        <w:t>freyed</w:t>
      </w:r>
      <w:proofErr w:type="spellEnd"/>
      <w:r>
        <w:t xml:space="preserve"> und groß </w:t>
      </w:r>
      <w:proofErr w:type="spellStart"/>
      <w:r>
        <w:t>eer</w:t>
      </w:r>
      <w:proofErr w:type="spellEnd"/>
      <w:r>
        <w:t xml:space="preserve"> geben;</w:t>
      </w:r>
      <w:r>
        <w:br/>
        <w:t>er ist der war gerechte,</w:t>
      </w:r>
      <w:r>
        <w:br/>
        <w:t xml:space="preserve">und macht </w:t>
      </w:r>
      <w:proofErr w:type="spellStart"/>
      <w:r>
        <w:t>frum</w:t>
      </w:r>
      <w:proofErr w:type="spellEnd"/>
      <w:r>
        <w:t xml:space="preserve"> </w:t>
      </w:r>
      <w:proofErr w:type="spellStart"/>
      <w:r>
        <w:t>gottes</w:t>
      </w:r>
      <w:proofErr w:type="spellEnd"/>
      <w:r>
        <w:t xml:space="preserve"> knechte,</w:t>
      </w:r>
      <w:r>
        <w:br/>
      </w:r>
      <w:proofErr w:type="spellStart"/>
      <w:r>
        <w:t>tregt</w:t>
      </w:r>
      <w:proofErr w:type="spellEnd"/>
      <w:r>
        <w:t xml:space="preserve"> </w:t>
      </w:r>
      <w:proofErr w:type="spellStart"/>
      <w:r>
        <w:t>yhr</w:t>
      </w:r>
      <w:proofErr w:type="spellEnd"/>
      <w:r>
        <w:t xml:space="preserve"> schuld</w:t>
      </w:r>
      <w:r>
        <w:br/>
        <w:t xml:space="preserve">und </w:t>
      </w:r>
      <w:proofErr w:type="spellStart"/>
      <w:r>
        <w:t>brengt</w:t>
      </w:r>
      <w:proofErr w:type="spellEnd"/>
      <w:r>
        <w:t xml:space="preserve"> zu </w:t>
      </w:r>
      <w:proofErr w:type="spellStart"/>
      <w:r>
        <w:t>huld</w:t>
      </w:r>
      <w:proofErr w:type="spellEnd"/>
      <w:r>
        <w:t>;</w:t>
      </w:r>
      <w:r>
        <w:br/>
      </w:r>
      <w:proofErr w:type="spellStart"/>
      <w:r>
        <w:t>drumb</w:t>
      </w:r>
      <w:proofErr w:type="spellEnd"/>
      <w:r>
        <w:t xml:space="preserve"> ist </w:t>
      </w:r>
      <w:proofErr w:type="spellStart"/>
      <w:r>
        <w:t>seyn</w:t>
      </w:r>
      <w:proofErr w:type="spellEnd"/>
      <w:r>
        <w:t xml:space="preserve"> erb </w:t>
      </w:r>
      <w:proofErr w:type="spellStart"/>
      <w:r>
        <w:t>herlich</w:t>
      </w:r>
      <w:proofErr w:type="spellEnd"/>
      <w:r>
        <w:t xml:space="preserve"> worden,</w:t>
      </w:r>
      <w:r>
        <w:br/>
      </w:r>
      <w:proofErr w:type="spellStart"/>
      <w:r>
        <w:t>eyn</w:t>
      </w:r>
      <w:proofErr w:type="spellEnd"/>
      <w:r>
        <w:t xml:space="preserve"> </w:t>
      </w:r>
      <w:proofErr w:type="spellStart"/>
      <w:r>
        <w:t>grosser</w:t>
      </w:r>
      <w:proofErr w:type="spellEnd"/>
      <w:r>
        <w:t xml:space="preserve"> </w:t>
      </w:r>
      <w:proofErr w:type="spellStart"/>
      <w:r>
        <w:t>orden</w:t>
      </w:r>
      <w:proofErr w:type="spellEnd"/>
      <w:r>
        <w:t>;</w:t>
      </w:r>
      <w:r>
        <w:br/>
      </w:r>
      <w:proofErr w:type="spellStart"/>
      <w:r>
        <w:t>yhr</w:t>
      </w:r>
      <w:proofErr w:type="spellEnd"/>
      <w:r>
        <w:t xml:space="preserve"> </w:t>
      </w:r>
      <w:proofErr w:type="spellStart"/>
      <w:r>
        <w:t>feynd</w:t>
      </w:r>
      <w:proofErr w:type="spellEnd"/>
      <w:r>
        <w:t xml:space="preserve"> </w:t>
      </w:r>
      <w:proofErr w:type="spellStart"/>
      <w:r>
        <w:t>außreut</w:t>
      </w:r>
      <w:proofErr w:type="spellEnd"/>
      <w:r>
        <w:t>,</w:t>
      </w:r>
      <w:r>
        <w:br/>
        <w:t>und den Raub beut,</w:t>
      </w:r>
      <w:r>
        <w:br/>
      </w:r>
      <w:proofErr w:type="spellStart"/>
      <w:r>
        <w:t>selget</w:t>
      </w:r>
      <w:proofErr w:type="spellEnd"/>
      <w:r>
        <w:t xml:space="preserve"> </w:t>
      </w:r>
      <w:proofErr w:type="spellStart"/>
      <w:r>
        <w:t>seyn</w:t>
      </w:r>
      <w:proofErr w:type="spellEnd"/>
      <w:r>
        <w:t xml:space="preserve"> </w:t>
      </w:r>
      <w:proofErr w:type="spellStart"/>
      <w:r>
        <w:t>leut</w:t>
      </w:r>
      <w:proofErr w:type="spellEnd"/>
      <w:r>
        <w:t>.</w:t>
      </w:r>
    </w:p>
    <w:p w14:paraId="37580926" w14:textId="77777777" w:rsidR="0012738B" w:rsidRDefault="0012738B" w:rsidP="0012738B">
      <w:pPr>
        <w:pStyle w:val="StandardWeb"/>
      </w:pPr>
      <w:r>
        <w:t>9. Und ist als ergangen,</w:t>
      </w:r>
      <w:r>
        <w:br/>
        <w:t xml:space="preserve">das er </w:t>
      </w:r>
      <w:proofErr w:type="spellStart"/>
      <w:r>
        <w:t>wolt</w:t>
      </w:r>
      <w:proofErr w:type="spellEnd"/>
      <w:r>
        <w:t xml:space="preserve"> </w:t>
      </w:r>
      <w:proofErr w:type="spellStart"/>
      <w:r>
        <w:t>tod</w:t>
      </w:r>
      <w:proofErr w:type="spellEnd"/>
      <w:r>
        <w:t xml:space="preserve"> am Creutz hangen,</w:t>
      </w:r>
      <w:r>
        <w:br/>
        <w:t xml:space="preserve">den </w:t>
      </w:r>
      <w:proofErr w:type="spellStart"/>
      <w:r>
        <w:t>mördern</w:t>
      </w:r>
      <w:proofErr w:type="spellEnd"/>
      <w:r>
        <w:t xml:space="preserve"> </w:t>
      </w:r>
      <w:proofErr w:type="spellStart"/>
      <w:r>
        <w:t>gleych</w:t>
      </w:r>
      <w:proofErr w:type="spellEnd"/>
      <w:r>
        <w:t xml:space="preserve"> gesellet;</w:t>
      </w:r>
      <w:r>
        <w:br/>
      </w:r>
      <w:proofErr w:type="spellStart"/>
      <w:r>
        <w:t>sund</w:t>
      </w:r>
      <w:proofErr w:type="spellEnd"/>
      <w:r>
        <w:t xml:space="preserve"> hat er </w:t>
      </w:r>
      <w:proofErr w:type="spellStart"/>
      <w:r>
        <w:t>abgestellet</w:t>
      </w:r>
      <w:proofErr w:type="spellEnd"/>
      <w:r>
        <w:br/>
        <w:t xml:space="preserve">durch </w:t>
      </w:r>
      <w:proofErr w:type="spellStart"/>
      <w:r>
        <w:t>vil</w:t>
      </w:r>
      <w:proofErr w:type="spellEnd"/>
      <w:r>
        <w:t xml:space="preserve"> </w:t>
      </w:r>
      <w:proofErr w:type="spellStart"/>
      <w:r>
        <w:t>peyn</w:t>
      </w:r>
      <w:proofErr w:type="spellEnd"/>
      <w:r>
        <w:br/>
        <w:t xml:space="preserve">den </w:t>
      </w:r>
      <w:proofErr w:type="spellStart"/>
      <w:r>
        <w:t>glaubing</w:t>
      </w:r>
      <w:proofErr w:type="spellEnd"/>
      <w:r>
        <w:t xml:space="preserve"> </w:t>
      </w:r>
      <w:proofErr w:type="spellStart"/>
      <w:r>
        <w:t>seyn</w:t>
      </w:r>
      <w:proofErr w:type="spellEnd"/>
      <w:r>
        <w:t>;</w:t>
      </w:r>
      <w:r>
        <w:br/>
        <w:t xml:space="preserve">hat für </w:t>
      </w:r>
      <w:proofErr w:type="spellStart"/>
      <w:r>
        <w:t>seyn</w:t>
      </w:r>
      <w:proofErr w:type="spellEnd"/>
      <w:r>
        <w:t xml:space="preserve"> </w:t>
      </w:r>
      <w:proofErr w:type="spellStart"/>
      <w:r>
        <w:t>feynd</w:t>
      </w:r>
      <w:proofErr w:type="spellEnd"/>
      <w:r>
        <w:t xml:space="preserve"> </w:t>
      </w:r>
      <w:proofErr w:type="spellStart"/>
      <w:r>
        <w:t>hertziglichen</w:t>
      </w:r>
      <w:proofErr w:type="spellEnd"/>
      <w:r>
        <w:t>.</w:t>
      </w:r>
      <w:r>
        <w:br/>
        <w:t xml:space="preserve">O </w:t>
      </w:r>
      <w:proofErr w:type="spellStart"/>
      <w:r>
        <w:t>herr</w:t>
      </w:r>
      <w:proofErr w:type="spellEnd"/>
      <w:r>
        <w:t xml:space="preserve"> wir </w:t>
      </w:r>
      <w:proofErr w:type="spellStart"/>
      <w:r>
        <w:t>sychen</w:t>
      </w:r>
      <w:proofErr w:type="spellEnd"/>
      <w:r>
        <w:br/>
        <w:t xml:space="preserve">bitten </w:t>
      </w:r>
      <w:proofErr w:type="spellStart"/>
      <w:r>
        <w:t>deynn</w:t>
      </w:r>
      <w:proofErr w:type="spellEnd"/>
      <w:r>
        <w:t xml:space="preserve"> </w:t>
      </w:r>
      <w:proofErr w:type="spellStart"/>
      <w:r>
        <w:t>trost</w:t>
      </w:r>
      <w:proofErr w:type="spellEnd"/>
      <w:r>
        <w:t>,</w:t>
      </w:r>
      <w:r>
        <w:br/>
        <w:t xml:space="preserve">der uns vom </w:t>
      </w:r>
      <w:proofErr w:type="spellStart"/>
      <w:r>
        <w:t>rost</w:t>
      </w:r>
      <w:proofErr w:type="spellEnd"/>
      <w:r>
        <w:br/>
        <w:t xml:space="preserve">der hell </w:t>
      </w:r>
      <w:proofErr w:type="spellStart"/>
      <w:r>
        <w:t>erlost</w:t>
      </w:r>
      <w:proofErr w:type="spellEnd"/>
      <w:r>
        <w:t>.</w:t>
      </w:r>
    </w:p>
    <w:p w14:paraId="07470D4B" w14:textId="77777777" w:rsidR="0012738B" w:rsidRPr="0012738B" w:rsidRDefault="0012738B" w:rsidP="0012738B">
      <w:pPr>
        <w:pStyle w:val="berschrift1"/>
      </w:pPr>
      <w:proofErr w:type="spellStart"/>
      <w:r w:rsidRPr="0012738B">
        <w:t>Speratus</w:t>
      </w:r>
      <w:proofErr w:type="spellEnd"/>
      <w:r w:rsidRPr="0012738B">
        <w:t xml:space="preserve">, Paul – </w:t>
      </w:r>
      <w:proofErr w:type="spellStart"/>
      <w:r w:rsidRPr="0012738B">
        <w:t>Eyn</w:t>
      </w:r>
      <w:proofErr w:type="spellEnd"/>
      <w:r w:rsidRPr="0012738B">
        <w:t xml:space="preserve"> Lobgesang von der </w:t>
      </w:r>
      <w:proofErr w:type="spellStart"/>
      <w:r w:rsidRPr="0012738B">
        <w:t>geschicht</w:t>
      </w:r>
      <w:proofErr w:type="spellEnd"/>
      <w:r w:rsidRPr="0012738B">
        <w:t xml:space="preserve"> des </w:t>
      </w:r>
      <w:proofErr w:type="spellStart"/>
      <w:r w:rsidRPr="0012738B">
        <w:t>leydens</w:t>
      </w:r>
      <w:proofErr w:type="spellEnd"/>
      <w:r w:rsidRPr="0012738B">
        <w:t xml:space="preserve"> und </w:t>
      </w:r>
      <w:proofErr w:type="spellStart"/>
      <w:r w:rsidRPr="0012738B">
        <w:t>sterbens</w:t>
      </w:r>
      <w:proofErr w:type="spellEnd"/>
      <w:r w:rsidRPr="0012738B">
        <w:t xml:space="preserve"> Christi am </w:t>
      </w:r>
      <w:proofErr w:type="spellStart"/>
      <w:r w:rsidRPr="0012738B">
        <w:t>freytag</w:t>
      </w:r>
      <w:proofErr w:type="spellEnd"/>
      <w:r w:rsidRPr="0012738B">
        <w:t xml:space="preserve"> </w:t>
      </w:r>
      <w:r w:rsidRPr="0012738B">
        <w:rPr>
          <w:rStyle w:val="Fett"/>
          <w:b/>
          <w:bCs/>
        </w:rPr>
        <w:t xml:space="preserve">und desselben </w:t>
      </w:r>
      <w:proofErr w:type="spellStart"/>
      <w:r w:rsidRPr="0012738B">
        <w:rPr>
          <w:rStyle w:val="Fett"/>
          <w:b/>
          <w:bCs/>
        </w:rPr>
        <w:t>Propheceyen</w:t>
      </w:r>
      <w:proofErr w:type="spellEnd"/>
      <w:r w:rsidRPr="0012738B">
        <w:rPr>
          <w:rStyle w:val="Fett"/>
          <w:b/>
          <w:bCs/>
        </w:rPr>
        <w:t xml:space="preserve"> und </w:t>
      </w:r>
      <w:proofErr w:type="spellStart"/>
      <w:r w:rsidRPr="0012738B">
        <w:rPr>
          <w:rStyle w:val="Fett"/>
          <w:b/>
          <w:bCs/>
        </w:rPr>
        <w:t>bedeutlichen</w:t>
      </w:r>
      <w:proofErr w:type="spellEnd"/>
      <w:r w:rsidRPr="0012738B">
        <w:rPr>
          <w:rStyle w:val="Fett"/>
          <w:b/>
          <w:bCs/>
        </w:rPr>
        <w:t xml:space="preserve"> Figuren.</w:t>
      </w:r>
    </w:p>
    <w:p w14:paraId="4BD5A00E" w14:textId="77777777" w:rsidR="0012738B" w:rsidRDefault="0012738B" w:rsidP="0012738B">
      <w:pPr>
        <w:pStyle w:val="StandardWeb"/>
      </w:pPr>
      <w:r>
        <w:t xml:space="preserve">Im Thon des Hymnus: Crux </w:t>
      </w:r>
      <w:proofErr w:type="spellStart"/>
      <w:r>
        <w:t>fidelis</w:t>
      </w:r>
      <w:proofErr w:type="spellEnd"/>
      <w:r>
        <w:t>.</w:t>
      </w:r>
    </w:p>
    <w:p w14:paraId="5D6A208F" w14:textId="77777777" w:rsidR="0012738B" w:rsidRDefault="0012738B" w:rsidP="0012738B">
      <w:pPr>
        <w:pStyle w:val="StandardWeb"/>
      </w:pPr>
      <w:r>
        <w:t xml:space="preserve">1. </w:t>
      </w:r>
      <w:proofErr w:type="spellStart"/>
      <w:r>
        <w:t>Got</w:t>
      </w:r>
      <w:proofErr w:type="spellEnd"/>
      <w:r>
        <w:t xml:space="preserve"> dem Vater </w:t>
      </w:r>
      <w:proofErr w:type="spellStart"/>
      <w:r>
        <w:t>sey</w:t>
      </w:r>
      <w:proofErr w:type="spellEnd"/>
      <w:r>
        <w:t xml:space="preserve"> lob und dem </w:t>
      </w:r>
      <w:proofErr w:type="spellStart"/>
      <w:r>
        <w:t>sohn</w:t>
      </w:r>
      <w:proofErr w:type="spellEnd"/>
      <w:r>
        <w:t>,</w:t>
      </w:r>
      <w:r>
        <w:br/>
        <w:t xml:space="preserve">der </w:t>
      </w:r>
      <w:proofErr w:type="spellStart"/>
      <w:r>
        <w:t>gnug</w:t>
      </w:r>
      <w:proofErr w:type="spellEnd"/>
      <w:r>
        <w:t xml:space="preserve"> für uns hat </w:t>
      </w:r>
      <w:proofErr w:type="spellStart"/>
      <w:r>
        <w:t>thon</w:t>
      </w:r>
      <w:proofErr w:type="spellEnd"/>
      <w:r>
        <w:t>,</w:t>
      </w:r>
      <w:r>
        <w:br/>
        <w:t xml:space="preserve">den </w:t>
      </w:r>
      <w:proofErr w:type="spellStart"/>
      <w:r>
        <w:t>eygen</w:t>
      </w:r>
      <w:proofErr w:type="spellEnd"/>
      <w:r>
        <w:t xml:space="preserve"> </w:t>
      </w:r>
      <w:proofErr w:type="spellStart"/>
      <w:r>
        <w:t>sündt</w:t>
      </w:r>
      <w:proofErr w:type="spellEnd"/>
      <w:r>
        <w:t xml:space="preserve"> noch </w:t>
      </w:r>
      <w:proofErr w:type="spellStart"/>
      <w:r>
        <w:t>ny</w:t>
      </w:r>
      <w:proofErr w:type="spellEnd"/>
      <w:r>
        <w:t xml:space="preserve"> </w:t>
      </w:r>
      <w:proofErr w:type="spellStart"/>
      <w:r>
        <w:t>berürt</w:t>
      </w:r>
      <w:proofErr w:type="spellEnd"/>
      <w:r>
        <w:t>,</w:t>
      </w:r>
      <w:r>
        <w:br/>
        <w:t xml:space="preserve">für falsch </w:t>
      </w:r>
      <w:proofErr w:type="spellStart"/>
      <w:r>
        <w:t>richter</w:t>
      </w:r>
      <w:proofErr w:type="spellEnd"/>
      <w:r>
        <w:t xml:space="preserve"> </w:t>
      </w:r>
      <w:proofErr w:type="spellStart"/>
      <w:r>
        <w:t>wardt</w:t>
      </w:r>
      <w:proofErr w:type="spellEnd"/>
      <w:r>
        <w:t xml:space="preserve"> </w:t>
      </w:r>
      <w:proofErr w:type="spellStart"/>
      <w:r>
        <w:t>gefürt</w:t>
      </w:r>
      <w:proofErr w:type="spellEnd"/>
      <w:r>
        <w:t>.</w:t>
      </w:r>
    </w:p>
    <w:p w14:paraId="4B70083B" w14:textId="77777777" w:rsidR="0012738B" w:rsidRDefault="0012738B" w:rsidP="0012738B">
      <w:pPr>
        <w:pStyle w:val="StandardWeb"/>
      </w:pPr>
      <w:r>
        <w:t xml:space="preserve">2. Dem der </w:t>
      </w:r>
      <w:proofErr w:type="spellStart"/>
      <w:r>
        <w:t>sicht</w:t>
      </w:r>
      <w:proofErr w:type="spellEnd"/>
      <w:r>
        <w:t xml:space="preserve"> was uns </w:t>
      </w:r>
      <w:proofErr w:type="spellStart"/>
      <w:r>
        <w:t>ym</w:t>
      </w:r>
      <w:proofErr w:type="spellEnd"/>
      <w:r>
        <w:t xml:space="preserve"> </w:t>
      </w:r>
      <w:proofErr w:type="spellStart"/>
      <w:r>
        <w:t>hertzen</w:t>
      </w:r>
      <w:proofErr w:type="spellEnd"/>
      <w:r>
        <w:t xml:space="preserve"> bricht,</w:t>
      </w:r>
      <w:r>
        <w:br/>
      </w:r>
      <w:proofErr w:type="spellStart"/>
      <w:r>
        <w:t>wardt</w:t>
      </w:r>
      <w:proofErr w:type="spellEnd"/>
      <w:r>
        <w:t xml:space="preserve"> verbunden </w:t>
      </w:r>
      <w:proofErr w:type="spellStart"/>
      <w:r>
        <w:t>seyn</w:t>
      </w:r>
      <w:proofErr w:type="spellEnd"/>
      <w:r>
        <w:t xml:space="preserve"> </w:t>
      </w:r>
      <w:proofErr w:type="spellStart"/>
      <w:r>
        <w:t>gesicht</w:t>
      </w:r>
      <w:proofErr w:type="spellEnd"/>
      <w:r>
        <w:t>,</w:t>
      </w:r>
      <w:r>
        <w:br/>
      </w:r>
      <w:proofErr w:type="spellStart"/>
      <w:r>
        <w:t>verspeyt</w:t>
      </w:r>
      <w:proofErr w:type="spellEnd"/>
      <w:r>
        <w:t xml:space="preserve">, geschlagen und </w:t>
      </w:r>
      <w:proofErr w:type="spellStart"/>
      <w:r>
        <w:t>verspott</w:t>
      </w:r>
      <w:proofErr w:type="spellEnd"/>
      <w:r>
        <w:t>,</w:t>
      </w:r>
      <w:r>
        <w:br/>
        <w:t xml:space="preserve">sprachen, das er </w:t>
      </w:r>
      <w:proofErr w:type="spellStart"/>
      <w:r>
        <w:t>lestert</w:t>
      </w:r>
      <w:proofErr w:type="spellEnd"/>
      <w:r>
        <w:t xml:space="preserve"> </w:t>
      </w:r>
      <w:proofErr w:type="spellStart"/>
      <w:r>
        <w:t>got</w:t>
      </w:r>
      <w:proofErr w:type="spellEnd"/>
      <w:r>
        <w:t>.</w:t>
      </w:r>
    </w:p>
    <w:p w14:paraId="23F8AA0F" w14:textId="77777777" w:rsidR="0012738B" w:rsidRDefault="0012738B" w:rsidP="0012738B">
      <w:pPr>
        <w:pStyle w:val="StandardWeb"/>
      </w:pPr>
      <w:r>
        <w:t xml:space="preserve">3. Petrus schwur auch hoch </w:t>
      </w:r>
      <w:proofErr w:type="spellStart"/>
      <w:r>
        <w:t>bey</w:t>
      </w:r>
      <w:proofErr w:type="spellEnd"/>
      <w:r>
        <w:t xml:space="preserve"> </w:t>
      </w:r>
      <w:proofErr w:type="spellStart"/>
      <w:r>
        <w:t>eydes</w:t>
      </w:r>
      <w:proofErr w:type="spellEnd"/>
      <w:r>
        <w:t xml:space="preserve"> </w:t>
      </w:r>
      <w:proofErr w:type="spellStart"/>
      <w:r>
        <w:t>pflicht</w:t>
      </w:r>
      <w:proofErr w:type="spellEnd"/>
      <w:r>
        <w:t>,</w:t>
      </w:r>
      <w:r>
        <w:br/>
        <w:t>das er Christum kennet nicht.</w:t>
      </w:r>
      <w:r>
        <w:br/>
      </w:r>
      <w:proofErr w:type="spellStart"/>
      <w:r>
        <w:t>Jdoch</w:t>
      </w:r>
      <w:proofErr w:type="spellEnd"/>
      <w:r>
        <w:t xml:space="preserve"> der </w:t>
      </w:r>
      <w:proofErr w:type="spellStart"/>
      <w:r>
        <w:t>herr</w:t>
      </w:r>
      <w:proofErr w:type="spellEnd"/>
      <w:r>
        <w:t xml:space="preserve"> </w:t>
      </w:r>
      <w:proofErr w:type="spellStart"/>
      <w:r>
        <w:t>gnad</w:t>
      </w:r>
      <w:proofErr w:type="spellEnd"/>
      <w:r>
        <w:t xml:space="preserve"> an </w:t>
      </w:r>
      <w:proofErr w:type="spellStart"/>
      <w:r>
        <w:t>yhn</w:t>
      </w:r>
      <w:proofErr w:type="spellEnd"/>
      <w:r>
        <w:t xml:space="preserve"> legt,</w:t>
      </w:r>
      <w:r>
        <w:br/>
        <w:t xml:space="preserve">und </w:t>
      </w:r>
      <w:proofErr w:type="spellStart"/>
      <w:r>
        <w:t>seyn</w:t>
      </w:r>
      <w:proofErr w:type="spellEnd"/>
      <w:r>
        <w:t xml:space="preserve"> </w:t>
      </w:r>
      <w:proofErr w:type="spellStart"/>
      <w:r>
        <w:t>hertz</w:t>
      </w:r>
      <w:proofErr w:type="spellEnd"/>
      <w:r>
        <w:t xml:space="preserve"> </w:t>
      </w:r>
      <w:proofErr w:type="spellStart"/>
      <w:r>
        <w:t>czu</w:t>
      </w:r>
      <w:proofErr w:type="spellEnd"/>
      <w:r>
        <w:t xml:space="preserve"> </w:t>
      </w:r>
      <w:proofErr w:type="spellStart"/>
      <w:r>
        <w:t>reuh</w:t>
      </w:r>
      <w:proofErr w:type="spellEnd"/>
      <w:r>
        <w:t xml:space="preserve"> bewegt.</w:t>
      </w:r>
    </w:p>
    <w:p w14:paraId="15A0C723" w14:textId="77777777" w:rsidR="0012738B" w:rsidRDefault="0012738B" w:rsidP="0012738B">
      <w:pPr>
        <w:pStyle w:val="StandardWeb"/>
      </w:pPr>
      <w:r>
        <w:t xml:space="preserve">4. Hart </w:t>
      </w:r>
      <w:proofErr w:type="spellStart"/>
      <w:r>
        <w:t>gegeysselt</w:t>
      </w:r>
      <w:proofErr w:type="spellEnd"/>
      <w:r>
        <w:t xml:space="preserve"> trug </w:t>
      </w:r>
      <w:proofErr w:type="spellStart"/>
      <w:r>
        <w:t>eyn</w:t>
      </w:r>
      <w:proofErr w:type="spellEnd"/>
      <w:r>
        <w:t xml:space="preserve"> dorne </w:t>
      </w:r>
      <w:proofErr w:type="spellStart"/>
      <w:r>
        <w:t>krohn</w:t>
      </w:r>
      <w:proofErr w:type="spellEnd"/>
      <w:r>
        <w:t>,</w:t>
      </w:r>
      <w:r>
        <w:br/>
        <w:t xml:space="preserve">wart dem </w:t>
      </w:r>
      <w:proofErr w:type="spellStart"/>
      <w:r>
        <w:t>volck</w:t>
      </w:r>
      <w:proofErr w:type="spellEnd"/>
      <w:r>
        <w:t xml:space="preserve"> </w:t>
      </w:r>
      <w:proofErr w:type="spellStart"/>
      <w:r>
        <w:t>geczeyget</w:t>
      </w:r>
      <w:proofErr w:type="spellEnd"/>
      <w:r>
        <w:t xml:space="preserve"> an;</w:t>
      </w:r>
      <w:r>
        <w:br/>
        <w:t xml:space="preserve">dem </w:t>
      </w:r>
      <w:proofErr w:type="spellStart"/>
      <w:r>
        <w:t>czympt</w:t>
      </w:r>
      <w:proofErr w:type="spellEnd"/>
      <w:r>
        <w:t xml:space="preserve"> das </w:t>
      </w:r>
      <w:proofErr w:type="spellStart"/>
      <w:r>
        <w:t>öberst</w:t>
      </w:r>
      <w:proofErr w:type="spellEnd"/>
      <w:r>
        <w:t xml:space="preserve"> </w:t>
      </w:r>
      <w:proofErr w:type="spellStart"/>
      <w:r>
        <w:t>richter</w:t>
      </w:r>
      <w:proofErr w:type="spellEnd"/>
      <w:r>
        <w:t xml:space="preserve"> </w:t>
      </w:r>
      <w:proofErr w:type="spellStart"/>
      <w:r>
        <w:t>ampt</w:t>
      </w:r>
      <w:proofErr w:type="spellEnd"/>
      <w:r>
        <w:t>,</w:t>
      </w:r>
      <w:r>
        <w:br/>
      </w:r>
      <w:proofErr w:type="spellStart"/>
      <w:r>
        <w:t>wirdt</w:t>
      </w:r>
      <w:proofErr w:type="spellEnd"/>
      <w:r>
        <w:t xml:space="preserve"> on </w:t>
      </w:r>
      <w:proofErr w:type="spellStart"/>
      <w:r>
        <w:t>schuldt</w:t>
      </w:r>
      <w:proofErr w:type="spellEnd"/>
      <w:r>
        <w:t xml:space="preserve"> </w:t>
      </w:r>
      <w:proofErr w:type="spellStart"/>
      <w:r>
        <w:t>czum</w:t>
      </w:r>
      <w:proofErr w:type="spellEnd"/>
      <w:r>
        <w:t xml:space="preserve"> </w:t>
      </w:r>
      <w:proofErr w:type="spellStart"/>
      <w:r>
        <w:t>tod</w:t>
      </w:r>
      <w:proofErr w:type="spellEnd"/>
      <w:r>
        <w:t xml:space="preserve"> </w:t>
      </w:r>
      <w:proofErr w:type="spellStart"/>
      <w:r>
        <w:t>verdampt</w:t>
      </w:r>
      <w:proofErr w:type="spellEnd"/>
      <w:r>
        <w:t>.</w:t>
      </w:r>
    </w:p>
    <w:p w14:paraId="54043A58" w14:textId="77777777" w:rsidR="0012738B" w:rsidRDefault="0012738B" w:rsidP="0012738B">
      <w:pPr>
        <w:pStyle w:val="StandardWeb"/>
      </w:pPr>
      <w:r>
        <w:t xml:space="preserve">5. Das Pilatus </w:t>
      </w:r>
      <w:proofErr w:type="spellStart"/>
      <w:r>
        <w:t>forchtet</w:t>
      </w:r>
      <w:proofErr w:type="spellEnd"/>
      <w:r>
        <w:t xml:space="preserve"> </w:t>
      </w:r>
      <w:proofErr w:type="spellStart"/>
      <w:r>
        <w:t>ungenad</w:t>
      </w:r>
      <w:proofErr w:type="spellEnd"/>
      <w:r>
        <w:t>,</w:t>
      </w:r>
      <w:r>
        <w:br/>
      </w:r>
      <w:proofErr w:type="spellStart"/>
      <w:r>
        <w:t>drauff</w:t>
      </w:r>
      <w:proofErr w:type="spellEnd"/>
      <w:r>
        <w:t xml:space="preserve"> man </w:t>
      </w:r>
      <w:proofErr w:type="spellStart"/>
      <w:r>
        <w:t>yhm</w:t>
      </w:r>
      <w:proofErr w:type="spellEnd"/>
      <w:r>
        <w:t xml:space="preserve"> </w:t>
      </w:r>
      <w:proofErr w:type="spellStart"/>
      <w:r>
        <w:t>vast</w:t>
      </w:r>
      <w:proofErr w:type="spellEnd"/>
      <w:r>
        <w:t xml:space="preserve"> </w:t>
      </w:r>
      <w:proofErr w:type="spellStart"/>
      <w:r>
        <w:t>hett</w:t>
      </w:r>
      <w:proofErr w:type="spellEnd"/>
      <w:r>
        <w:t xml:space="preserve"> </w:t>
      </w:r>
      <w:proofErr w:type="spellStart"/>
      <w:r>
        <w:t>getroht</w:t>
      </w:r>
      <w:proofErr w:type="spellEnd"/>
      <w:r>
        <w:t>,</w:t>
      </w:r>
      <w:r>
        <w:br/>
      </w:r>
      <w:proofErr w:type="spellStart"/>
      <w:r>
        <w:t>eyn</w:t>
      </w:r>
      <w:proofErr w:type="spellEnd"/>
      <w:r>
        <w:t xml:space="preserve"> falsches </w:t>
      </w:r>
      <w:proofErr w:type="spellStart"/>
      <w:r>
        <w:t>urteyl</w:t>
      </w:r>
      <w:proofErr w:type="spellEnd"/>
      <w:r>
        <w:t xml:space="preserve"> hat </w:t>
      </w:r>
      <w:proofErr w:type="spellStart"/>
      <w:r>
        <w:t>gefelt</w:t>
      </w:r>
      <w:proofErr w:type="spellEnd"/>
      <w:r>
        <w:t>,</w:t>
      </w:r>
      <w:r>
        <w:br/>
        <w:t xml:space="preserve">Christum </w:t>
      </w:r>
      <w:proofErr w:type="spellStart"/>
      <w:r>
        <w:t>ynn</w:t>
      </w:r>
      <w:proofErr w:type="spellEnd"/>
      <w:r>
        <w:t xml:space="preserve"> den </w:t>
      </w:r>
      <w:proofErr w:type="spellStart"/>
      <w:r>
        <w:t>todt</w:t>
      </w:r>
      <w:proofErr w:type="spellEnd"/>
      <w:r>
        <w:t xml:space="preserve"> gestellt.</w:t>
      </w:r>
    </w:p>
    <w:p w14:paraId="413F1763" w14:textId="77777777" w:rsidR="0012738B" w:rsidRDefault="0012738B" w:rsidP="0012738B">
      <w:pPr>
        <w:pStyle w:val="StandardWeb"/>
      </w:pPr>
      <w:r>
        <w:t xml:space="preserve">6. Und </w:t>
      </w:r>
      <w:proofErr w:type="spellStart"/>
      <w:r>
        <w:t>eym</w:t>
      </w:r>
      <w:proofErr w:type="spellEnd"/>
      <w:r>
        <w:t xml:space="preserve"> </w:t>
      </w:r>
      <w:proofErr w:type="spellStart"/>
      <w:r>
        <w:t>mörder</w:t>
      </w:r>
      <w:proofErr w:type="spellEnd"/>
      <w:r>
        <w:t xml:space="preserve"> ward für den </w:t>
      </w:r>
      <w:proofErr w:type="spellStart"/>
      <w:r>
        <w:t>erwelt</w:t>
      </w:r>
      <w:proofErr w:type="spellEnd"/>
      <w:r>
        <w:t>,</w:t>
      </w:r>
      <w:r>
        <w:br/>
        <w:t xml:space="preserve">der </w:t>
      </w:r>
      <w:proofErr w:type="spellStart"/>
      <w:r>
        <w:t>alls</w:t>
      </w:r>
      <w:proofErr w:type="spellEnd"/>
      <w:r>
        <w:t xml:space="preserve"> leben </w:t>
      </w:r>
      <w:proofErr w:type="spellStart"/>
      <w:r>
        <w:t>schuff</w:t>
      </w:r>
      <w:proofErr w:type="spellEnd"/>
      <w:r>
        <w:t xml:space="preserve"> und </w:t>
      </w:r>
      <w:proofErr w:type="spellStart"/>
      <w:r>
        <w:t>helt</w:t>
      </w:r>
      <w:proofErr w:type="spellEnd"/>
      <w:r>
        <w:t>,</w:t>
      </w:r>
      <w:r>
        <w:br/>
        <w:t xml:space="preserve">und der erlöst von </w:t>
      </w:r>
      <w:proofErr w:type="spellStart"/>
      <w:r>
        <w:t>todes</w:t>
      </w:r>
      <w:proofErr w:type="spellEnd"/>
      <w:r>
        <w:t xml:space="preserve"> </w:t>
      </w:r>
      <w:proofErr w:type="spellStart"/>
      <w:r>
        <w:t>bürd</w:t>
      </w:r>
      <w:proofErr w:type="spellEnd"/>
      <w:r>
        <w:t>,</w:t>
      </w:r>
      <w:r>
        <w:br/>
      </w:r>
      <w:proofErr w:type="spellStart"/>
      <w:r>
        <w:t>wardt</w:t>
      </w:r>
      <w:proofErr w:type="spellEnd"/>
      <w:r>
        <w:t xml:space="preserve"> </w:t>
      </w:r>
      <w:proofErr w:type="spellStart"/>
      <w:r>
        <w:t>czum</w:t>
      </w:r>
      <w:proofErr w:type="spellEnd"/>
      <w:r>
        <w:t xml:space="preserve"> </w:t>
      </w:r>
      <w:proofErr w:type="spellStart"/>
      <w:r>
        <w:t>galgen</w:t>
      </w:r>
      <w:proofErr w:type="spellEnd"/>
      <w:r>
        <w:t xml:space="preserve"> </w:t>
      </w:r>
      <w:proofErr w:type="spellStart"/>
      <w:r>
        <w:t>außgefürt</w:t>
      </w:r>
      <w:proofErr w:type="spellEnd"/>
      <w:r>
        <w:t>.</w:t>
      </w:r>
    </w:p>
    <w:p w14:paraId="2C710D81" w14:textId="77777777" w:rsidR="0012738B" w:rsidRDefault="0012738B" w:rsidP="0012738B">
      <w:pPr>
        <w:pStyle w:val="StandardWeb"/>
      </w:pPr>
      <w:r>
        <w:t xml:space="preserve">7. </w:t>
      </w:r>
      <w:proofErr w:type="spellStart"/>
      <w:r>
        <w:t>Seyn</w:t>
      </w:r>
      <w:proofErr w:type="spellEnd"/>
      <w:r>
        <w:t xml:space="preserve"> </w:t>
      </w:r>
      <w:proofErr w:type="spellStart"/>
      <w:r>
        <w:t>creutz</w:t>
      </w:r>
      <w:proofErr w:type="spellEnd"/>
      <w:r>
        <w:t xml:space="preserve"> trug er mit </w:t>
      </w:r>
      <w:proofErr w:type="spellStart"/>
      <w:r>
        <w:t>geschwechter</w:t>
      </w:r>
      <w:proofErr w:type="spellEnd"/>
      <w:r>
        <w:t xml:space="preserve"> </w:t>
      </w:r>
      <w:proofErr w:type="spellStart"/>
      <w:r>
        <w:t>krefft</w:t>
      </w:r>
      <w:proofErr w:type="spellEnd"/>
      <w:r>
        <w:t>,</w:t>
      </w:r>
      <w:r>
        <w:br/>
        <w:t xml:space="preserve">darnach </w:t>
      </w:r>
      <w:proofErr w:type="spellStart"/>
      <w:r>
        <w:t>schmertzlich</w:t>
      </w:r>
      <w:proofErr w:type="spellEnd"/>
      <w:r>
        <w:t xml:space="preserve"> dran </w:t>
      </w:r>
      <w:proofErr w:type="spellStart"/>
      <w:r>
        <w:t>gehefft</w:t>
      </w:r>
      <w:proofErr w:type="spellEnd"/>
      <w:r>
        <w:t>,</w:t>
      </w:r>
      <w:r>
        <w:br/>
      </w:r>
      <w:proofErr w:type="spellStart"/>
      <w:r>
        <w:t>Eyn</w:t>
      </w:r>
      <w:proofErr w:type="spellEnd"/>
      <w:r>
        <w:t xml:space="preserve"> </w:t>
      </w:r>
      <w:proofErr w:type="spellStart"/>
      <w:r>
        <w:t>tittel</w:t>
      </w:r>
      <w:proofErr w:type="spellEnd"/>
      <w:r>
        <w:t xml:space="preserve"> </w:t>
      </w:r>
      <w:proofErr w:type="spellStart"/>
      <w:r>
        <w:t>warde</w:t>
      </w:r>
      <w:proofErr w:type="spellEnd"/>
      <w:r>
        <w:t xml:space="preserve"> </w:t>
      </w:r>
      <w:proofErr w:type="spellStart"/>
      <w:r>
        <w:t>yhm</w:t>
      </w:r>
      <w:proofErr w:type="spellEnd"/>
      <w:r>
        <w:t xml:space="preserve"> </w:t>
      </w:r>
      <w:proofErr w:type="spellStart"/>
      <w:r>
        <w:t>drauff</w:t>
      </w:r>
      <w:proofErr w:type="spellEnd"/>
      <w:r>
        <w:t xml:space="preserve"> gestellt,</w:t>
      </w:r>
      <w:r>
        <w:br/>
        <w:t xml:space="preserve">uns </w:t>
      </w:r>
      <w:proofErr w:type="spellStart"/>
      <w:r>
        <w:t>seyn</w:t>
      </w:r>
      <w:proofErr w:type="spellEnd"/>
      <w:r>
        <w:t xml:space="preserve"> </w:t>
      </w:r>
      <w:proofErr w:type="spellStart"/>
      <w:r>
        <w:t>kleydt</w:t>
      </w:r>
      <w:proofErr w:type="spellEnd"/>
      <w:r>
        <w:t xml:space="preserve"> das </w:t>
      </w:r>
      <w:proofErr w:type="spellStart"/>
      <w:r>
        <w:t>loß</w:t>
      </w:r>
      <w:proofErr w:type="spellEnd"/>
      <w:r>
        <w:t xml:space="preserve"> </w:t>
      </w:r>
      <w:proofErr w:type="spellStart"/>
      <w:r>
        <w:t>gefelt</w:t>
      </w:r>
      <w:proofErr w:type="spellEnd"/>
      <w:r>
        <w:t>.</w:t>
      </w:r>
    </w:p>
    <w:p w14:paraId="081FCDDB" w14:textId="77777777" w:rsidR="0012738B" w:rsidRDefault="0012738B" w:rsidP="0012738B">
      <w:pPr>
        <w:pStyle w:val="StandardWeb"/>
      </w:pPr>
      <w:r>
        <w:t xml:space="preserve">8. Der groß </w:t>
      </w:r>
      <w:proofErr w:type="spellStart"/>
      <w:r>
        <w:t>heyland</w:t>
      </w:r>
      <w:proofErr w:type="spellEnd"/>
      <w:r>
        <w:t xml:space="preserve"> uns von </w:t>
      </w:r>
      <w:proofErr w:type="spellStart"/>
      <w:r>
        <w:t>got</w:t>
      </w:r>
      <w:proofErr w:type="spellEnd"/>
      <w:r>
        <w:t xml:space="preserve"> geschenkt,</w:t>
      </w:r>
      <w:r>
        <w:br/>
      </w:r>
      <w:proofErr w:type="spellStart"/>
      <w:r>
        <w:t>wardt</w:t>
      </w:r>
      <w:proofErr w:type="spellEnd"/>
      <w:r>
        <w:t xml:space="preserve"> für uns </w:t>
      </w:r>
      <w:proofErr w:type="spellStart"/>
      <w:r>
        <w:t>anß</w:t>
      </w:r>
      <w:proofErr w:type="spellEnd"/>
      <w:r>
        <w:t xml:space="preserve"> Creutz </w:t>
      </w:r>
      <w:proofErr w:type="spellStart"/>
      <w:r>
        <w:t>gehenckt</w:t>
      </w:r>
      <w:proofErr w:type="spellEnd"/>
      <w:r>
        <w:t>,</w:t>
      </w:r>
      <w:r>
        <w:br/>
        <w:t xml:space="preserve">In </w:t>
      </w:r>
      <w:proofErr w:type="spellStart"/>
      <w:r>
        <w:t>czweyer</w:t>
      </w:r>
      <w:proofErr w:type="spellEnd"/>
      <w:r>
        <w:t xml:space="preserve"> arger </w:t>
      </w:r>
      <w:proofErr w:type="spellStart"/>
      <w:r>
        <w:t>mörder</w:t>
      </w:r>
      <w:proofErr w:type="spellEnd"/>
      <w:r>
        <w:t xml:space="preserve"> </w:t>
      </w:r>
      <w:proofErr w:type="spellStart"/>
      <w:r>
        <w:t>mytt</w:t>
      </w:r>
      <w:proofErr w:type="spellEnd"/>
      <w:r>
        <w:t>,</w:t>
      </w:r>
      <w:r>
        <w:br/>
        <w:t xml:space="preserve">für </w:t>
      </w:r>
      <w:proofErr w:type="spellStart"/>
      <w:r>
        <w:t>seyn</w:t>
      </w:r>
      <w:proofErr w:type="spellEnd"/>
      <w:r>
        <w:t xml:space="preserve"> </w:t>
      </w:r>
      <w:proofErr w:type="spellStart"/>
      <w:r>
        <w:t>feynd</w:t>
      </w:r>
      <w:proofErr w:type="spellEnd"/>
      <w:r>
        <w:t xml:space="preserve"> den </w:t>
      </w:r>
      <w:proofErr w:type="spellStart"/>
      <w:r>
        <w:t>vater</w:t>
      </w:r>
      <w:proofErr w:type="spellEnd"/>
      <w:r>
        <w:t xml:space="preserve"> bitt.</w:t>
      </w:r>
    </w:p>
    <w:p w14:paraId="472902AE" w14:textId="77777777" w:rsidR="0012738B" w:rsidRDefault="0012738B" w:rsidP="0012738B">
      <w:pPr>
        <w:pStyle w:val="StandardWeb"/>
      </w:pPr>
      <w:r>
        <w:t xml:space="preserve">9. Und dem </w:t>
      </w:r>
      <w:proofErr w:type="spellStart"/>
      <w:r>
        <w:t>schecher</w:t>
      </w:r>
      <w:proofErr w:type="spellEnd"/>
      <w:r>
        <w:t xml:space="preserve"> er das </w:t>
      </w:r>
      <w:proofErr w:type="spellStart"/>
      <w:r>
        <w:t>paradyß</w:t>
      </w:r>
      <w:proofErr w:type="spellEnd"/>
      <w:r>
        <w:t>,</w:t>
      </w:r>
      <w:r>
        <w:br/>
      </w:r>
      <w:proofErr w:type="spellStart"/>
      <w:r>
        <w:t>czu</w:t>
      </w:r>
      <w:proofErr w:type="spellEnd"/>
      <w:r>
        <w:t xml:space="preserve"> der rechten </w:t>
      </w:r>
      <w:proofErr w:type="spellStart"/>
      <w:r>
        <w:t>handt</w:t>
      </w:r>
      <w:proofErr w:type="spellEnd"/>
      <w:r>
        <w:t xml:space="preserve"> </w:t>
      </w:r>
      <w:proofErr w:type="spellStart"/>
      <w:r>
        <w:t>verhyß</w:t>
      </w:r>
      <w:proofErr w:type="spellEnd"/>
      <w:r>
        <w:t>,</w:t>
      </w:r>
      <w:r>
        <w:br/>
        <w:t xml:space="preserve">damit </w:t>
      </w:r>
      <w:proofErr w:type="spellStart"/>
      <w:r>
        <w:t>beweyset</w:t>
      </w:r>
      <w:proofErr w:type="spellEnd"/>
      <w:r>
        <w:t xml:space="preserve"> göttlich </w:t>
      </w:r>
      <w:proofErr w:type="spellStart"/>
      <w:r>
        <w:t>arth</w:t>
      </w:r>
      <w:proofErr w:type="spellEnd"/>
      <w:r>
        <w:t>,</w:t>
      </w:r>
      <w:r>
        <w:br/>
        <w:t xml:space="preserve">vom andern </w:t>
      </w:r>
      <w:proofErr w:type="spellStart"/>
      <w:r>
        <w:t>gelestert</w:t>
      </w:r>
      <w:proofErr w:type="spellEnd"/>
      <w:r>
        <w:t xml:space="preserve"> </w:t>
      </w:r>
      <w:proofErr w:type="spellStart"/>
      <w:r>
        <w:t>wardt</w:t>
      </w:r>
      <w:proofErr w:type="spellEnd"/>
      <w:r>
        <w:t>.</w:t>
      </w:r>
    </w:p>
    <w:p w14:paraId="0B58A8ED" w14:textId="77777777" w:rsidR="0012738B" w:rsidRDefault="0012738B" w:rsidP="0012738B">
      <w:pPr>
        <w:pStyle w:val="StandardWeb"/>
      </w:pPr>
      <w:r>
        <w:t xml:space="preserve">10. Essig </w:t>
      </w:r>
      <w:proofErr w:type="spellStart"/>
      <w:r>
        <w:t>wardt</w:t>
      </w:r>
      <w:proofErr w:type="spellEnd"/>
      <w:r>
        <w:t xml:space="preserve"> </w:t>
      </w:r>
      <w:proofErr w:type="spellStart"/>
      <w:r>
        <w:t>yhm</w:t>
      </w:r>
      <w:proofErr w:type="spellEnd"/>
      <w:r>
        <w:t xml:space="preserve"> geben dar mit </w:t>
      </w:r>
      <w:proofErr w:type="spellStart"/>
      <w:r>
        <w:t>gall</w:t>
      </w:r>
      <w:proofErr w:type="spellEnd"/>
      <w:r>
        <w:t>,</w:t>
      </w:r>
      <w:r>
        <w:br/>
      </w:r>
      <w:proofErr w:type="spellStart"/>
      <w:r>
        <w:t>Sant</w:t>
      </w:r>
      <w:proofErr w:type="spellEnd"/>
      <w:r>
        <w:t xml:space="preserve"> Johansen er </w:t>
      </w:r>
      <w:proofErr w:type="spellStart"/>
      <w:r>
        <w:t>befalh</w:t>
      </w:r>
      <w:proofErr w:type="spellEnd"/>
      <w:r>
        <w:t>,</w:t>
      </w:r>
      <w:r>
        <w:br/>
      </w:r>
      <w:proofErr w:type="spellStart"/>
      <w:r>
        <w:t>seyn</w:t>
      </w:r>
      <w:proofErr w:type="spellEnd"/>
      <w:r>
        <w:t xml:space="preserve"> </w:t>
      </w:r>
      <w:proofErr w:type="spellStart"/>
      <w:r>
        <w:t>mutter</w:t>
      </w:r>
      <w:proofErr w:type="spellEnd"/>
      <w:r>
        <w:t xml:space="preserve"> </w:t>
      </w:r>
      <w:proofErr w:type="spellStart"/>
      <w:r>
        <w:t>dy</w:t>
      </w:r>
      <w:proofErr w:type="spellEnd"/>
      <w:r>
        <w:t xml:space="preserve"> </w:t>
      </w:r>
      <w:proofErr w:type="spellStart"/>
      <w:r>
        <w:t>beym</w:t>
      </w:r>
      <w:proofErr w:type="spellEnd"/>
      <w:r>
        <w:t xml:space="preserve"> </w:t>
      </w:r>
      <w:proofErr w:type="spellStart"/>
      <w:r>
        <w:t>creutze</w:t>
      </w:r>
      <w:proofErr w:type="spellEnd"/>
      <w:r>
        <w:t xml:space="preserve"> </w:t>
      </w:r>
      <w:proofErr w:type="spellStart"/>
      <w:r>
        <w:t>stund</w:t>
      </w:r>
      <w:proofErr w:type="spellEnd"/>
      <w:r>
        <w:t>,</w:t>
      </w:r>
      <w:r>
        <w:br/>
        <w:t xml:space="preserve">der </w:t>
      </w:r>
      <w:proofErr w:type="spellStart"/>
      <w:r>
        <w:t>yhr</w:t>
      </w:r>
      <w:proofErr w:type="spellEnd"/>
      <w:r>
        <w:t xml:space="preserve"> </w:t>
      </w:r>
      <w:proofErr w:type="spellStart"/>
      <w:r>
        <w:t>seel</w:t>
      </w:r>
      <w:proofErr w:type="spellEnd"/>
      <w:r>
        <w:t xml:space="preserve"> war </w:t>
      </w:r>
      <w:proofErr w:type="spellStart"/>
      <w:r>
        <w:t>schmertzlich</w:t>
      </w:r>
      <w:proofErr w:type="spellEnd"/>
      <w:r>
        <w:t xml:space="preserve"> </w:t>
      </w:r>
      <w:proofErr w:type="spellStart"/>
      <w:r>
        <w:t>wundt</w:t>
      </w:r>
      <w:proofErr w:type="spellEnd"/>
      <w:r>
        <w:t>.</w:t>
      </w:r>
    </w:p>
    <w:p w14:paraId="63554C29" w14:textId="77777777" w:rsidR="0012738B" w:rsidRDefault="0012738B" w:rsidP="0012738B">
      <w:pPr>
        <w:pStyle w:val="StandardWeb"/>
      </w:pPr>
      <w:r>
        <w:t xml:space="preserve">11. Und als er </w:t>
      </w:r>
      <w:proofErr w:type="spellStart"/>
      <w:r>
        <w:t>seyner</w:t>
      </w:r>
      <w:proofErr w:type="spellEnd"/>
      <w:r>
        <w:t xml:space="preserve"> </w:t>
      </w:r>
      <w:proofErr w:type="spellStart"/>
      <w:r>
        <w:t>verlassung</w:t>
      </w:r>
      <w:proofErr w:type="spellEnd"/>
      <w:r>
        <w:t xml:space="preserve"> dacht,</w:t>
      </w:r>
      <w:r>
        <w:br/>
        <w:t xml:space="preserve">und </w:t>
      </w:r>
      <w:proofErr w:type="spellStart"/>
      <w:r>
        <w:t>daß</w:t>
      </w:r>
      <w:proofErr w:type="spellEnd"/>
      <w:r>
        <w:t xml:space="preserve"> alles wer </w:t>
      </w:r>
      <w:proofErr w:type="spellStart"/>
      <w:r>
        <w:t>volbracht</w:t>
      </w:r>
      <w:proofErr w:type="spellEnd"/>
      <w:r>
        <w:t>,</w:t>
      </w:r>
      <w:r>
        <w:br/>
      </w:r>
      <w:proofErr w:type="spellStart"/>
      <w:r>
        <w:t>seynn</w:t>
      </w:r>
      <w:proofErr w:type="spellEnd"/>
      <w:r>
        <w:t xml:space="preserve"> </w:t>
      </w:r>
      <w:proofErr w:type="spellStart"/>
      <w:r>
        <w:t>geyst</w:t>
      </w:r>
      <w:proofErr w:type="spellEnd"/>
      <w:r>
        <w:t xml:space="preserve"> </w:t>
      </w:r>
      <w:proofErr w:type="spellStart"/>
      <w:r>
        <w:t>befalh</w:t>
      </w:r>
      <w:proofErr w:type="spellEnd"/>
      <w:r>
        <w:t xml:space="preserve"> </w:t>
      </w:r>
      <w:proofErr w:type="spellStart"/>
      <w:r>
        <w:t>yns</w:t>
      </w:r>
      <w:proofErr w:type="spellEnd"/>
      <w:r>
        <w:t xml:space="preserve"> </w:t>
      </w:r>
      <w:proofErr w:type="spellStart"/>
      <w:r>
        <w:t>vatters</w:t>
      </w:r>
      <w:proofErr w:type="spellEnd"/>
      <w:r>
        <w:t xml:space="preserve"> </w:t>
      </w:r>
      <w:proofErr w:type="spellStart"/>
      <w:r>
        <w:t>hend</w:t>
      </w:r>
      <w:proofErr w:type="spellEnd"/>
      <w:r>
        <w:t>,</w:t>
      </w:r>
      <w:r>
        <w:br/>
        <w:t xml:space="preserve">sich des </w:t>
      </w:r>
      <w:proofErr w:type="spellStart"/>
      <w:r>
        <w:t>tempels</w:t>
      </w:r>
      <w:proofErr w:type="spellEnd"/>
      <w:r>
        <w:t xml:space="preserve"> </w:t>
      </w:r>
      <w:proofErr w:type="spellStart"/>
      <w:r>
        <w:t>fürhang</w:t>
      </w:r>
      <w:proofErr w:type="spellEnd"/>
      <w:r>
        <w:t xml:space="preserve"> </w:t>
      </w:r>
      <w:proofErr w:type="spellStart"/>
      <w:r>
        <w:t>trenth</w:t>
      </w:r>
      <w:proofErr w:type="spellEnd"/>
      <w:r>
        <w:t>.</w:t>
      </w:r>
    </w:p>
    <w:p w14:paraId="5A57A659" w14:textId="77777777" w:rsidR="0012738B" w:rsidRDefault="0012738B" w:rsidP="0012738B">
      <w:pPr>
        <w:pStyle w:val="StandardWeb"/>
      </w:pPr>
      <w:r>
        <w:t xml:space="preserve">12. </w:t>
      </w:r>
      <w:proofErr w:type="spellStart"/>
      <w:r>
        <w:t>Felß</w:t>
      </w:r>
      <w:proofErr w:type="spellEnd"/>
      <w:r>
        <w:t xml:space="preserve"> und erde sich beweget hat,</w:t>
      </w:r>
      <w:r>
        <w:br/>
      </w:r>
      <w:proofErr w:type="spellStart"/>
      <w:r>
        <w:t>etlich</w:t>
      </w:r>
      <w:proofErr w:type="spellEnd"/>
      <w:r>
        <w:t xml:space="preserve"> stunden </w:t>
      </w:r>
      <w:proofErr w:type="spellStart"/>
      <w:r>
        <w:t>auff</w:t>
      </w:r>
      <w:proofErr w:type="spellEnd"/>
      <w:r>
        <w:t xml:space="preserve"> vom </w:t>
      </w:r>
      <w:proofErr w:type="spellStart"/>
      <w:r>
        <w:t>tod</w:t>
      </w:r>
      <w:proofErr w:type="spellEnd"/>
      <w:r>
        <w:t>,</w:t>
      </w:r>
      <w:r>
        <w:br/>
      </w:r>
      <w:proofErr w:type="spellStart"/>
      <w:r>
        <w:t>Eyn</w:t>
      </w:r>
      <w:proofErr w:type="spellEnd"/>
      <w:r>
        <w:t xml:space="preserve"> </w:t>
      </w:r>
      <w:proofErr w:type="spellStart"/>
      <w:r>
        <w:t>spehr</w:t>
      </w:r>
      <w:proofErr w:type="spellEnd"/>
      <w:r>
        <w:t xml:space="preserve"> </w:t>
      </w:r>
      <w:proofErr w:type="spellStart"/>
      <w:r>
        <w:t>seyn</w:t>
      </w:r>
      <w:proofErr w:type="spellEnd"/>
      <w:r>
        <w:t xml:space="preserve"> </w:t>
      </w:r>
      <w:proofErr w:type="spellStart"/>
      <w:r>
        <w:t>seydten</w:t>
      </w:r>
      <w:proofErr w:type="spellEnd"/>
      <w:r>
        <w:t xml:space="preserve"> öffnen </w:t>
      </w:r>
      <w:proofErr w:type="spellStart"/>
      <w:r>
        <w:t>thut</w:t>
      </w:r>
      <w:proofErr w:type="spellEnd"/>
      <w:r>
        <w:t>,</w:t>
      </w:r>
      <w:r>
        <w:br/>
      </w:r>
      <w:proofErr w:type="spellStart"/>
      <w:r>
        <w:t>drauß</w:t>
      </w:r>
      <w:proofErr w:type="spellEnd"/>
      <w:r>
        <w:t xml:space="preserve"> </w:t>
      </w:r>
      <w:proofErr w:type="spellStart"/>
      <w:r>
        <w:t>floß</w:t>
      </w:r>
      <w:proofErr w:type="spellEnd"/>
      <w:r>
        <w:t xml:space="preserve"> </w:t>
      </w:r>
      <w:proofErr w:type="spellStart"/>
      <w:r>
        <w:t>wasser</w:t>
      </w:r>
      <w:proofErr w:type="spellEnd"/>
      <w:r>
        <w:t xml:space="preserve"> und das </w:t>
      </w:r>
      <w:proofErr w:type="spellStart"/>
      <w:r>
        <w:t>blut</w:t>
      </w:r>
      <w:proofErr w:type="spellEnd"/>
      <w:r>
        <w:t>.</w:t>
      </w:r>
    </w:p>
    <w:p w14:paraId="6F957BEC" w14:textId="77777777" w:rsidR="0012738B" w:rsidRDefault="0012738B" w:rsidP="0012738B">
      <w:pPr>
        <w:pStyle w:val="StandardWeb"/>
      </w:pPr>
      <w:r>
        <w:t xml:space="preserve">13. </w:t>
      </w:r>
      <w:proofErr w:type="spellStart"/>
      <w:r>
        <w:t>Darzu</w:t>
      </w:r>
      <w:proofErr w:type="spellEnd"/>
      <w:r>
        <w:t xml:space="preserve"> </w:t>
      </w:r>
      <w:proofErr w:type="spellStart"/>
      <w:r>
        <w:t>yhren</w:t>
      </w:r>
      <w:proofErr w:type="spellEnd"/>
      <w:r>
        <w:t xml:space="preserve"> </w:t>
      </w:r>
      <w:proofErr w:type="spellStart"/>
      <w:r>
        <w:t>scheyn</w:t>
      </w:r>
      <w:proofErr w:type="spellEnd"/>
      <w:r>
        <w:t xml:space="preserve"> </w:t>
      </w:r>
      <w:proofErr w:type="spellStart"/>
      <w:r>
        <w:t>dy</w:t>
      </w:r>
      <w:proofErr w:type="spellEnd"/>
      <w:r>
        <w:t xml:space="preserve"> </w:t>
      </w:r>
      <w:proofErr w:type="spellStart"/>
      <w:r>
        <w:t>sunn</w:t>
      </w:r>
      <w:proofErr w:type="spellEnd"/>
      <w:r>
        <w:t xml:space="preserve"> </w:t>
      </w:r>
      <w:proofErr w:type="spellStart"/>
      <w:r>
        <w:t>nit</w:t>
      </w:r>
      <w:proofErr w:type="spellEnd"/>
      <w:r>
        <w:t xml:space="preserve"> gab,</w:t>
      </w:r>
      <w:r>
        <w:br/>
        <w:t xml:space="preserve">ward </w:t>
      </w:r>
      <w:proofErr w:type="spellStart"/>
      <w:r>
        <w:t>seyn</w:t>
      </w:r>
      <w:proofErr w:type="spellEnd"/>
      <w:r>
        <w:t xml:space="preserve"> </w:t>
      </w:r>
      <w:proofErr w:type="spellStart"/>
      <w:r>
        <w:t>leyb</w:t>
      </w:r>
      <w:proofErr w:type="spellEnd"/>
      <w:r>
        <w:t xml:space="preserve"> bracht </w:t>
      </w:r>
      <w:proofErr w:type="spellStart"/>
      <w:r>
        <w:t>czu</w:t>
      </w:r>
      <w:proofErr w:type="spellEnd"/>
      <w:r>
        <w:t xml:space="preserve"> dem grab,</w:t>
      </w:r>
      <w:r>
        <w:br/>
      </w:r>
      <w:proofErr w:type="spellStart"/>
      <w:r>
        <w:t>Behüttet</w:t>
      </w:r>
      <w:proofErr w:type="spellEnd"/>
      <w:r>
        <w:t xml:space="preserve"> auf der Juden bitt,</w:t>
      </w:r>
      <w:r>
        <w:br/>
        <w:t xml:space="preserve">das </w:t>
      </w:r>
      <w:proofErr w:type="spellStart"/>
      <w:r>
        <w:t>dy</w:t>
      </w:r>
      <w:proofErr w:type="spellEnd"/>
      <w:r>
        <w:t xml:space="preserve"> </w:t>
      </w:r>
      <w:proofErr w:type="spellStart"/>
      <w:r>
        <w:t>seyn</w:t>
      </w:r>
      <w:proofErr w:type="spellEnd"/>
      <w:r>
        <w:t xml:space="preserve"> </w:t>
      </w:r>
      <w:proofErr w:type="spellStart"/>
      <w:r>
        <w:t>yhn</w:t>
      </w:r>
      <w:proofErr w:type="spellEnd"/>
      <w:r>
        <w:t xml:space="preserve"> </w:t>
      </w:r>
      <w:proofErr w:type="spellStart"/>
      <w:r>
        <w:t>stelen</w:t>
      </w:r>
      <w:proofErr w:type="spellEnd"/>
      <w:r>
        <w:t xml:space="preserve"> </w:t>
      </w:r>
      <w:proofErr w:type="spellStart"/>
      <w:r>
        <w:t>nit</w:t>
      </w:r>
      <w:proofErr w:type="spellEnd"/>
      <w:r>
        <w:t>.</w:t>
      </w:r>
    </w:p>
    <w:p w14:paraId="54BFF389" w14:textId="77777777" w:rsidR="0012738B" w:rsidRDefault="0012738B" w:rsidP="0012738B">
      <w:pPr>
        <w:pStyle w:val="StandardWeb"/>
      </w:pPr>
      <w:r>
        <w:t xml:space="preserve">14. In der </w:t>
      </w:r>
      <w:proofErr w:type="spellStart"/>
      <w:r>
        <w:t>glory</w:t>
      </w:r>
      <w:proofErr w:type="spellEnd"/>
      <w:r>
        <w:t xml:space="preserve"> </w:t>
      </w:r>
      <w:proofErr w:type="spellStart"/>
      <w:r>
        <w:t>waß</w:t>
      </w:r>
      <w:proofErr w:type="spellEnd"/>
      <w:r>
        <w:t xml:space="preserve"> </w:t>
      </w:r>
      <w:proofErr w:type="spellStart"/>
      <w:r>
        <w:t>ym</w:t>
      </w:r>
      <w:proofErr w:type="spellEnd"/>
      <w:r>
        <w:t xml:space="preserve"> grab </w:t>
      </w:r>
      <w:proofErr w:type="spellStart"/>
      <w:r>
        <w:t>seyn</w:t>
      </w:r>
      <w:proofErr w:type="spellEnd"/>
      <w:r>
        <w:t xml:space="preserve"> </w:t>
      </w:r>
      <w:proofErr w:type="spellStart"/>
      <w:r>
        <w:t>rhu</w:t>
      </w:r>
      <w:proofErr w:type="spellEnd"/>
      <w:r>
        <w:t>,</w:t>
      </w:r>
      <w:r>
        <w:br/>
        <w:t xml:space="preserve">hat </w:t>
      </w:r>
      <w:proofErr w:type="spellStart"/>
      <w:r>
        <w:t>eyn</w:t>
      </w:r>
      <w:proofErr w:type="spellEnd"/>
      <w:r>
        <w:t xml:space="preserve"> licht </w:t>
      </w:r>
      <w:proofErr w:type="spellStart"/>
      <w:r>
        <w:t>geschynnen</w:t>
      </w:r>
      <w:proofErr w:type="spellEnd"/>
      <w:r>
        <w:t xml:space="preserve"> </w:t>
      </w:r>
      <w:proofErr w:type="spellStart"/>
      <w:r>
        <w:t>czu</w:t>
      </w:r>
      <w:proofErr w:type="spellEnd"/>
      <w:r>
        <w:t>,</w:t>
      </w:r>
      <w:r>
        <w:br/>
        <w:t xml:space="preserve">Den so </w:t>
      </w:r>
      <w:proofErr w:type="spellStart"/>
      <w:r>
        <w:t>ym</w:t>
      </w:r>
      <w:proofErr w:type="spellEnd"/>
      <w:r>
        <w:t xml:space="preserve"> finstern fassen </w:t>
      </w:r>
      <w:proofErr w:type="spellStart"/>
      <w:r>
        <w:t>dyff</w:t>
      </w:r>
      <w:proofErr w:type="spellEnd"/>
      <w:r>
        <w:t>,</w:t>
      </w:r>
      <w:r>
        <w:br/>
        <w:t xml:space="preserve">als der </w:t>
      </w:r>
      <w:proofErr w:type="spellStart"/>
      <w:r>
        <w:t>herr</w:t>
      </w:r>
      <w:proofErr w:type="spellEnd"/>
      <w:r>
        <w:t xml:space="preserve"> am </w:t>
      </w:r>
      <w:proofErr w:type="spellStart"/>
      <w:r>
        <w:t>creutz</w:t>
      </w:r>
      <w:proofErr w:type="spellEnd"/>
      <w:r>
        <w:t xml:space="preserve"> </w:t>
      </w:r>
      <w:proofErr w:type="spellStart"/>
      <w:r>
        <w:t>entschlieff</w:t>
      </w:r>
      <w:proofErr w:type="spellEnd"/>
      <w:r>
        <w:t>.</w:t>
      </w:r>
    </w:p>
    <w:p w14:paraId="62EEB0B3" w14:textId="77777777" w:rsidR="0012738B" w:rsidRDefault="0012738B" w:rsidP="0012738B">
      <w:pPr>
        <w:pStyle w:val="StandardWeb"/>
      </w:pPr>
      <w:r>
        <w:t xml:space="preserve">15. </w:t>
      </w:r>
      <w:proofErr w:type="spellStart"/>
      <w:r>
        <w:t>Diß</w:t>
      </w:r>
      <w:proofErr w:type="spellEnd"/>
      <w:r>
        <w:t xml:space="preserve"> </w:t>
      </w:r>
      <w:proofErr w:type="spellStart"/>
      <w:r>
        <w:t>getödtet</w:t>
      </w:r>
      <w:proofErr w:type="spellEnd"/>
      <w:r>
        <w:t xml:space="preserve"> </w:t>
      </w:r>
      <w:proofErr w:type="spellStart"/>
      <w:r>
        <w:t>lamb</w:t>
      </w:r>
      <w:proofErr w:type="spellEnd"/>
      <w:r>
        <w:t xml:space="preserve"> </w:t>
      </w:r>
      <w:proofErr w:type="spellStart"/>
      <w:r>
        <w:t>czur</w:t>
      </w:r>
      <w:proofErr w:type="spellEnd"/>
      <w:r>
        <w:t xml:space="preserve"> </w:t>
      </w:r>
      <w:proofErr w:type="spellStart"/>
      <w:r>
        <w:t>Osterczeyt</w:t>
      </w:r>
      <w:proofErr w:type="spellEnd"/>
      <w:r>
        <w:t>,</w:t>
      </w:r>
      <w:r>
        <w:br/>
        <w:t xml:space="preserve">hat von </w:t>
      </w:r>
      <w:proofErr w:type="spellStart"/>
      <w:r>
        <w:t>sund</w:t>
      </w:r>
      <w:proofErr w:type="spellEnd"/>
      <w:r>
        <w:t xml:space="preserve"> und </w:t>
      </w:r>
      <w:proofErr w:type="spellStart"/>
      <w:r>
        <w:t>todt</w:t>
      </w:r>
      <w:proofErr w:type="spellEnd"/>
      <w:r>
        <w:t xml:space="preserve"> </w:t>
      </w:r>
      <w:proofErr w:type="spellStart"/>
      <w:r>
        <w:t>gefreyt</w:t>
      </w:r>
      <w:proofErr w:type="spellEnd"/>
      <w:r>
        <w:t>,</w:t>
      </w:r>
      <w:r>
        <w:br/>
      </w:r>
      <w:proofErr w:type="spellStart"/>
      <w:r>
        <w:t>Gefürt</w:t>
      </w:r>
      <w:proofErr w:type="spellEnd"/>
      <w:r>
        <w:t xml:space="preserve"> </w:t>
      </w:r>
      <w:proofErr w:type="spellStart"/>
      <w:r>
        <w:t>auß</w:t>
      </w:r>
      <w:proofErr w:type="spellEnd"/>
      <w:r>
        <w:t xml:space="preserve"> der </w:t>
      </w:r>
      <w:proofErr w:type="spellStart"/>
      <w:r>
        <w:t>gefengknuß</w:t>
      </w:r>
      <w:proofErr w:type="spellEnd"/>
      <w:r>
        <w:t xml:space="preserve"> </w:t>
      </w:r>
      <w:proofErr w:type="spellStart"/>
      <w:r>
        <w:t>bandt</w:t>
      </w:r>
      <w:proofErr w:type="spellEnd"/>
      <w:r>
        <w:t>,</w:t>
      </w:r>
      <w:r>
        <w:br/>
      </w:r>
      <w:proofErr w:type="spellStart"/>
      <w:r>
        <w:t>yn</w:t>
      </w:r>
      <w:proofErr w:type="spellEnd"/>
      <w:r>
        <w:t xml:space="preserve"> das </w:t>
      </w:r>
      <w:proofErr w:type="spellStart"/>
      <w:r>
        <w:t>selg</w:t>
      </w:r>
      <w:proofErr w:type="spellEnd"/>
      <w:r>
        <w:t xml:space="preserve"> </w:t>
      </w:r>
      <w:proofErr w:type="spellStart"/>
      <w:r>
        <w:t>verheyssen</w:t>
      </w:r>
      <w:proofErr w:type="spellEnd"/>
      <w:r>
        <w:t xml:space="preserve"> </w:t>
      </w:r>
      <w:proofErr w:type="spellStart"/>
      <w:r>
        <w:t>landt</w:t>
      </w:r>
      <w:proofErr w:type="spellEnd"/>
      <w:r>
        <w:t>.</w:t>
      </w:r>
    </w:p>
    <w:p w14:paraId="79FDAC60" w14:textId="77777777" w:rsidR="0012738B" w:rsidRDefault="0012738B" w:rsidP="0012738B">
      <w:pPr>
        <w:pStyle w:val="StandardWeb"/>
      </w:pPr>
      <w:r>
        <w:t xml:space="preserve">16. </w:t>
      </w:r>
      <w:proofErr w:type="spellStart"/>
      <w:r>
        <w:t>Wy</w:t>
      </w:r>
      <w:proofErr w:type="spellEnd"/>
      <w:r>
        <w:t xml:space="preserve"> der bock </w:t>
      </w:r>
      <w:proofErr w:type="spellStart"/>
      <w:r>
        <w:t>wardt</w:t>
      </w:r>
      <w:proofErr w:type="spellEnd"/>
      <w:r>
        <w:t xml:space="preserve"> </w:t>
      </w:r>
      <w:proofErr w:type="spellStart"/>
      <w:r>
        <w:t>yn</w:t>
      </w:r>
      <w:proofErr w:type="spellEnd"/>
      <w:r>
        <w:t xml:space="preserve"> </w:t>
      </w:r>
      <w:proofErr w:type="spellStart"/>
      <w:r>
        <w:t>dy</w:t>
      </w:r>
      <w:proofErr w:type="spellEnd"/>
      <w:r>
        <w:t xml:space="preserve"> wüst </w:t>
      </w:r>
      <w:proofErr w:type="spellStart"/>
      <w:r>
        <w:t>gesand</w:t>
      </w:r>
      <w:proofErr w:type="spellEnd"/>
      <w:r>
        <w:t>,</w:t>
      </w:r>
      <w:r>
        <w:br/>
        <w:t xml:space="preserve">wurden unser </w:t>
      </w:r>
      <w:proofErr w:type="spellStart"/>
      <w:r>
        <w:t>sund</w:t>
      </w:r>
      <w:proofErr w:type="spellEnd"/>
      <w:r>
        <w:t xml:space="preserve"> gewandt,</w:t>
      </w:r>
      <w:r>
        <w:br/>
        <w:t xml:space="preserve">Uff Christum der </w:t>
      </w:r>
      <w:proofErr w:type="spellStart"/>
      <w:r>
        <w:t>sy</w:t>
      </w:r>
      <w:proofErr w:type="spellEnd"/>
      <w:r>
        <w:t xml:space="preserve"> für uns </w:t>
      </w:r>
      <w:proofErr w:type="spellStart"/>
      <w:r>
        <w:t>tregt</w:t>
      </w:r>
      <w:proofErr w:type="spellEnd"/>
      <w:r>
        <w:t>,</w:t>
      </w:r>
      <w:r>
        <w:br/>
        <w:t xml:space="preserve">und durch </w:t>
      </w:r>
      <w:proofErr w:type="spellStart"/>
      <w:r>
        <w:t>seyn</w:t>
      </w:r>
      <w:proofErr w:type="spellEnd"/>
      <w:r>
        <w:t xml:space="preserve"> </w:t>
      </w:r>
      <w:proofErr w:type="spellStart"/>
      <w:r>
        <w:t>todt</w:t>
      </w:r>
      <w:proofErr w:type="spellEnd"/>
      <w:r>
        <w:t xml:space="preserve"> abgelegt.</w:t>
      </w:r>
    </w:p>
    <w:p w14:paraId="13CAC78E" w14:textId="77777777" w:rsidR="0012738B" w:rsidRDefault="0012738B" w:rsidP="0012738B">
      <w:pPr>
        <w:pStyle w:val="StandardWeb"/>
      </w:pPr>
      <w:r>
        <w:t xml:space="preserve">17. </w:t>
      </w:r>
      <w:proofErr w:type="spellStart"/>
      <w:r>
        <w:t>Wy</w:t>
      </w:r>
      <w:proofErr w:type="spellEnd"/>
      <w:r>
        <w:t xml:space="preserve"> </w:t>
      </w:r>
      <w:proofErr w:type="spellStart"/>
      <w:r>
        <w:t>dy</w:t>
      </w:r>
      <w:proofErr w:type="spellEnd"/>
      <w:r>
        <w:t xml:space="preserve"> schlang macht uff dem </w:t>
      </w:r>
      <w:proofErr w:type="spellStart"/>
      <w:r>
        <w:t>holtz</w:t>
      </w:r>
      <w:proofErr w:type="spellEnd"/>
      <w:r>
        <w:t xml:space="preserve"> </w:t>
      </w:r>
      <w:proofErr w:type="spellStart"/>
      <w:r>
        <w:t>gesundt</w:t>
      </w:r>
      <w:proofErr w:type="spellEnd"/>
      <w:r>
        <w:t>,</w:t>
      </w:r>
      <w:r>
        <w:br/>
      </w:r>
      <w:proofErr w:type="spellStart"/>
      <w:r>
        <w:t>halff</w:t>
      </w:r>
      <w:proofErr w:type="spellEnd"/>
      <w:r>
        <w:t xml:space="preserve"> uns Christus </w:t>
      </w:r>
      <w:proofErr w:type="spellStart"/>
      <w:r>
        <w:t>dyser</w:t>
      </w:r>
      <w:proofErr w:type="spellEnd"/>
      <w:r>
        <w:t xml:space="preserve"> </w:t>
      </w:r>
      <w:proofErr w:type="spellStart"/>
      <w:r>
        <w:t>stundt</w:t>
      </w:r>
      <w:proofErr w:type="spellEnd"/>
      <w:r>
        <w:t>,</w:t>
      </w:r>
      <w:r>
        <w:br/>
        <w:t xml:space="preserve">das uns des </w:t>
      </w:r>
      <w:proofErr w:type="spellStart"/>
      <w:r>
        <w:t>teuffels</w:t>
      </w:r>
      <w:proofErr w:type="spellEnd"/>
      <w:r>
        <w:t xml:space="preserve"> </w:t>
      </w:r>
      <w:proofErr w:type="spellStart"/>
      <w:r>
        <w:t>gifft</w:t>
      </w:r>
      <w:proofErr w:type="spellEnd"/>
      <w:r>
        <w:t xml:space="preserve"> </w:t>
      </w:r>
      <w:proofErr w:type="spellStart"/>
      <w:r>
        <w:t>nit</w:t>
      </w:r>
      <w:proofErr w:type="spellEnd"/>
      <w:r>
        <w:t xml:space="preserve"> sterbt,</w:t>
      </w:r>
      <w:r>
        <w:br/>
      </w:r>
      <w:proofErr w:type="spellStart"/>
      <w:r>
        <w:t>dy</w:t>
      </w:r>
      <w:proofErr w:type="spellEnd"/>
      <w:r>
        <w:t xml:space="preserve"> von Adam wir </w:t>
      </w:r>
      <w:proofErr w:type="spellStart"/>
      <w:r>
        <w:t>ererbr</w:t>
      </w:r>
      <w:proofErr w:type="spellEnd"/>
      <w:r>
        <w:t>.</w:t>
      </w:r>
    </w:p>
    <w:p w14:paraId="65563C9E" w14:textId="77777777" w:rsidR="0012738B" w:rsidRDefault="0012738B" w:rsidP="0012738B">
      <w:pPr>
        <w:pStyle w:val="StandardWeb"/>
      </w:pPr>
      <w:r>
        <w:t xml:space="preserve">18. Inn </w:t>
      </w:r>
      <w:proofErr w:type="spellStart"/>
      <w:r>
        <w:t>dy</w:t>
      </w:r>
      <w:proofErr w:type="spellEnd"/>
      <w:r>
        <w:t xml:space="preserve"> </w:t>
      </w:r>
      <w:proofErr w:type="spellStart"/>
      <w:r>
        <w:t>hütt</w:t>
      </w:r>
      <w:proofErr w:type="spellEnd"/>
      <w:r>
        <w:t xml:space="preserve"> ging Christus für uns </w:t>
      </w:r>
      <w:proofErr w:type="spellStart"/>
      <w:r>
        <w:t>eyn</w:t>
      </w:r>
      <w:proofErr w:type="spellEnd"/>
      <w:r>
        <w:t>,</w:t>
      </w:r>
      <w:r>
        <w:br/>
        <w:t xml:space="preserve">Priester </w:t>
      </w:r>
      <w:proofErr w:type="spellStart"/>
      <w:r>
        <w:t>wolt</w:t>
      </w:r>
      <w:proofErr w:type="spellEnd"/>
      <w:r>
        <w:t xml:space="preserve"> und </w:t>
      </w:r>
      <w:proofErr w:type="spellStart"/>
      <w:r>
        <w:t>opffer</w:t>
      </w:r>
      <w:proofErr w:type="spellEnd"/>
      <w:r>
        <w:t xml:space="preserve"> </w:t>
      </w:r>
      <w:proofErr w:type="spellStart"/>
      <w:r>
        <w:t>seyn</w:t>
      </w:r>
      <w:proofErr w:type="spellEnd"/>
      <w:r>
        <w:t>,</w:t>
      </w:r>
      <w:r>
        <w:br/>
        <w:t xml:space="preserve">das </w:t>
      </w:r>
      <w:proofErr w:type="spellStart"/>
      <w:r>
        <w:t>eynmal</w:t>
      </w:r>
      <w:proofErr w:type="spellEnd"/>
      <w:r>
        <w:t xml:space="preserve"> </w:t>
      </w:r>
      <w:proofErr w:type="spellStart"/>
      <w:r>
        <w:t>thet</w:t>
      </w:r>
      <w:proofErr w:type="spellEnd"/>
      <w:r>
        <w:t xml:space="preserve"> für uns genug,</w:t>
      </w:r>
      <w:r>
        <w:br/>
        <w:t xml:space="preserve">und das </w:t>
      </w:r>
      <w:proofErr w:type="spellStart"/>
      <w:r>
        <w:t>holtz</w:t>
      </w:r>
      <w:proofErr w:type="spellEnd"/>
      <w:r>
        <w:t xml:space="preserve"> </w:t>
      </w:r>
      <w:proofErr w:type="spellStart"/>
      <w:r>
        <w:t>wy</w:t>
      </w:r>
      <w:proofErr w:type="spellEnd"/>
      <w:r>
        <w:t xml:space="preserve"> </w:t>
      </w:r>
      <w:proofErr w:type="spellStart"/>
      <w:r>
        <w:t>Isac</w:t>
      </w:r>
      <w:proofErr w:type="spellEnd"/>
      <w:r>
        <w:t xml:space="preserve"> trug.</w:t>
      </w:r>
    </w:p>
    <w:p w14:paraId="386075C8" w14:textId="77777777" w:rsidR="0012738B" w:rsidRDefault="0012738B" w:rsidP="0012738B">
      <w:pPr>
        <w:pStyle w:val="StandardWeb"/>
      </w:pPr>
      <w:r>
        <w:t xml:space="preserve">19. Moses </w:t>
      </w:r>
      <w:proofErr w:type="spellStart"/>
      <w:r>
        <w:t>dysen</w:t>
      </w:r>
      <w:proofErr w:type="spellEnd"/>
      <w:r>
        <w:t xml:space="preserve"> </w:t>
      </w:r>
      <w:proofErr w:type="spellStart"/>
      <w:r>
        <w:t>felß</w:t>
      </w:r>
      <w:proofErr w:type="spellEnd"/>
      <w:r>
        <w:t xml:space="preserve"> </w:t>
      </w:r>
      <w:proofErr w:type="spellStart"/>
      <w:r>
        <w:t>figurlich</w:t>
      </w:r>
      <w:proofErr w:type="spellEnd"/>
      <w:r>
        <w:t xml:space="preserve"> schlug,</w:t>
      </w:r>
      <w:r>
        <w:br/>
      </w:r>
      <w:proofErr w:type="spellStart"/>
      <w:r>
        <w:t>Itzt</w:t>
      </w:r>
      <w:proofErr w:type="spellEnd"/>
      <w:r>
        <w:t xml:space="preserve"> solch lebend </w:t>
      </w:r>
      <w:proofErr w:type="spellStart"/>
      <w:r>
        <w:t>wasser</w:t>
      </w:r>
      <w:proofErr w:type="spellEnd"/>
      <w:r>
        <w:t xml:space="preserve"> trug,</w:t>
      </w:r>
      <w:r>
        <w:br/>
        <w:t xml:space="preserve">das </w:t>
      </w:r>
      <w:proofErr w:type="spellStart"/>
      <w:r>
        <w:t>ynn</w:t>
      </w:r>
      <w:proofErr w:type="spellEnd"/>
      <w:r>
        <w:t xml:space="preserve"> das ewig leben quillt,</w:t>
      </w:r>
      <w:r>
        <w:br/>
        <w:t xml:space="preserve">und der </w:t>
      </w:r>
      <w:proofErr w:type="spellStart"/>
      <w:r>
        <w:t>glaubing</w:t>
      </w:r>
      <w:proofErr w:type="spellEnd"/>
      <w:r>
        <w:t xml:space="preserve"> dürsten stillt.</w:t>
      </w:r>
    </w:p>
    <w:p w14:paraId="67934136" w14:textId="77777777" w:rsidR="0012738B" w:rsidRDefault="0012738B" w:rsidP="0012738B">
      <w:pPr>
        <w:pStyle w:val="StandardWeb"/>
      </w:pPr>
      <w:r>
        <w:t xml:space="preserve">20. Herr wir bitten dich durch </w:t>
      </w:r>
      <w:proofErr w:type="spellStart"/>
      <w:r>
        <w:t>deynen</w:t>
      </w:r>
      <w:proofErr w:type="spellEnd"/>
      <w:r>
        <w:t xml:space="preserve"> </w:t>
      </w:r>
      <w:proofErr w:type="spellStart"/>
      <w:r>
        <w:t>todt</w:t>
      </w:r>
      <w:proofErr w:type="spellEnd"/>
      <w:r>
        <w:t>,</w:t>
      </w:r>
      <w:r>
        <w:br/>
      </w:r>
      <w:proofErr w:type="spellStart"/>
      <w:r>
        <w:t>sterb</w:t>
      </w:r>
      <w:proofErr w:type="spellEnd"/>
      <w:r>
        <w:t xml:space="preserve"> </w:t>
      </w:r>
      <w:proofErr w:type="spellStart"/>
      <w:r>
        <w:t>dy</w:t>
      </w:r>
      <w:proofErr w:type="spellEnd"/>
      <w:r>
        <w:t xml:space="preserve"> </w:t>
      </w:r>
      <w:proofErr w:type="spellStart"/>
      <w:r>
        <w:t>sund</w:t>
      </w:r>
      <w:proofErr w:type="spellEnd"/>
      <w:r>
        <w:t xml:space="preserve">, es </w:t>
      </w:r>
      <w:proofErr w:type="spellStart"/>
      <w:r>
        <w:t>thut</w:t>
      </w:r>
      <w:proofErr w:type="spellEnd"/>
      <w:r>
        <w:t xml:space="preserve"> uns </w:t>
      </w:r>
      <w:proofErr w:type="spellStart"/>
      <w:r>
        <w:t>noth</w:t>
      </w:r>
      <w:proofErr w:type="spellEnd"/>
      <w:r>
        <w:t>,</w:t>
      </w:r>
      <w:r>
        <w:br/>
        <w:t xml:space="preserve">Args </w:t>
      </w:r>
      <w:proofErr w:type="spellStart"/>
      <w:r>
        <w:t>unnserm</w:t>
      </w:r>
      <w:proofErr w:type="spellEnd"/>
      <w:r>
        <w:t xml:space="preserve"> </w:t>
      </w:r>
      <w:proofErr w:type="spellStart"/>
      <w:r>
        <w:t>fleysch</w:t>
      </w:r>
      <w:proofErr w:type="spellEnd"/>
      <w:r>
        <w:t xml:space="preserve"> ist </w:t>
      </w:r>
      <w:proofErr w:type="spellStart"/>
      <w:r>
        <w:t>angeborn</w:t>
      </w:r>
      <w:proofErr w:type="spellEnd"/>
      <w:r>
        <w:t>,</w:t>
      </w:r>
      <w:r>
        <w:br/>
        <w:t xml:space="preserve">on </w:t>
      </w:r>
      <w:proofErr w:type="spellStart"/>
      <w:r>
        <w:t>deyn</w:t>
      </w:r>
      <w:proofErr w:type="spellEnd"/>
      <w:r>
        <w:t xml:space="preserve"> </w:t>
      </w:r>
      <w:proofErr w:type="spellStart"/>
      <w:r>
        <w:t>hilff</w:t>
      </w:r>
      <w:proofErr w:type="spellEnd"/>
      <w:r>
        <w:t xml:space="preserve"> sind wir </w:t>
      </w:r>
      <w:proofErr w:type="spellStart"/>
      <w:r>
        <w:t>verlorn</w:t>
      </w:r>
      <w:proofErr w:type="spellEnd"/>
      <w:r>
        <w:t>.</w:t>
      </w:r>
    </w:p>
    <w:p w14:paraId="306C39FC" w14:textId="77777777" w:rsidR="00556A3C" w:rsidRDefault="00556A3C" w:rsidP="00556A3C">
      <w:pPr>
        <w:pStyle w:val="berschrift1"/>
      </w:pPr>
      <w:r w:rsidRPr="00556A3C">
        <w:t>Tech, Nikolaus – O Lamm Gottes, unschuldig</w:t>
      </w:r>
    </w:p>
    <w:p w14:paraId="42F935EA" w14:textId="77777777" w:rsidR="00556A3C" w:rsidRDefault="00556A3C" w:rsidP="00556A3C">
      <w:pPr>
        <w:pStyle w:val="StandardWeb"/>
      </w:pPr>
      <w:r>
        <w:t>O Lamm Gottes, unschuldig</w:t>
      </w:r>
      <w:r>
        <w:br/>
        <w:t>Am Stamm des Kreuzes geschlachtet,</w:t>
      </w:r>
      <w:r>
        <w:br/>
        <w:t xml:space="preserve">Allzeit </w:t>
      </w:r>
      <w:proofErr w:type="spellStart"/>
      <w:r>
        <w:t>funden</w:t>
      </w:r>
      <w:proofErr w:type="spellEnd"/>
      <w:r>
        <w:t xml:space="preserve"> geduldig,</w:t>
      </w:r>
      <w:r>
        <w:br/>
        <w:t xml:space="preserve">Wiewohl du </w:t>
      </w:r>
      <w:proofErr w:type="spellStart"/>
      <w:r>
        <w:t>warest</w:t>
      </w:r>
      <w:proofErr w:type="spellEnd"/>
      <w:r>
        <w:t xml:space="preserve"> verachtet;</w:t>
      </w:r>
      <w:r>
        <w:br/>
        <w:t xml:space="preserve">All </w:t>
      </w:r>
      <w:proofErr w:type="spellStart"/>
      <w:r>
        <w:t>Sünd</w:t>
      </w:r>
      <w:proofErr w:type="spellEnd"/>
      <w:r>
        <w:t xml:space="preserve"> hast du getragen,</w:t>
      </w:r>
      <w:r>
        <w:br/>
        <w:t xml:space="preserve">Sonst </w:t>
      </w:r>
      <w:proofErr w:type="spellStart"/>
      <w:r>
        <w:t>müßten</w:t>
      </w:r>
      <w:proofErr w:type="spellEnd"/>
      <w:r>
        <w:t xml:space="preserve"> wir verzagen.</w:t>
      </w:r>
      <w:r>
        <w:br/>
        <w:t>Erbarm dich unser, o Jesu.</w:t>
      </w:r>
    </w:p>
    <w:p w14:paraId="6D9622C7" w14:textId="77777777" w:rsidR="00556A3C" w:rsidRDefault="00556A3C" w:rsidP="00556A3C">
      <w:pPr>
        <w:pStyle w:val="StandardWeb"/>
      </w:pPr>
      <w:r>
        <w:t>2. O Lamm Gottes im Staube,</w:t>
      </w:r>
      <w:r>
        <w:br/>
        <w:t xml:space="preserve">Mit Blut und </w:t>
      </w:r>
      <w:proofErr w:type="spellStart"/>
      <w:r>
        <w:t>Thränen</w:t>
      </w:r>
      <w:proofErr w:type="spellEnd"/>
      <w:r>
        <w:t xml:space="preserve"> bedecket,</w:t>
      </w:r>
      <w:r>
        <w:br/>
        <w:t>Dein tröste sich mein Glaube,</w:t>
      </w:r>
      <w:r>
        <w:br/>
        <w:t>Wenn Tod und Sünde mich schrecket,</w:t>
      </w:r>
      <w:r>
        <w:br/>
        <w:t>Dein Ringen, Seufzen, Klagen,</w:t>
      </w:r>
      <w:r>
        <w:br/>
        <w:t>Dein Todeskampf, dein Zagen</w:t>
      </w:r>
      <w:r>
        <w:br/>
        <w:t>Sei meine Ruhe, Herr Jesu.</w:t>
      </w:r>
    </w:p>
    <w:p w14:paraId="33C12527" w14:textId="77777777" w:rsidR="00556A3C" w:rsidRDefault="00556A3C" w:rsidP="00556A3C">
      <w:pPr>
        <w:pStyle w:val="StandardWeb"/>
      </w:pPr>
      <w:r>
        <w:t>3. O Lamm Gottes, unschuldig</w:t>
      </w:r>
      <w:r>
        <w:br/>
        <w:t>Trugst du die herbe Verhöhnung</w:t>
      </w:r>
      <w:r>
        <w:br/>
        <w:t>Und immer so geduldig</w:t>
      </w:r>
      <w:r>
        <w:br/>
        <w:t>Zu meiner Sünde Versöhnung.</w:t>
      </w:r>
      <w:r>
        <w:br/>
        <w:t>Dein Bild schreck mich von Sünden,</w:t>
      </w:r>
      <w:r>
        <w:br/>
        <w:t>Dein Bild soll mich verbinden</w:t>
      </w:r>
      <w:r>
        <w:br/>
        <w:t xml:space="preserve">Zu </w:t>
      </w:r>
      <w:proofErr w:type="spellStart"/>
      <w:r>
        <w:t>ewger</w:t>
      </w:r>
      <w:proofErr w:type="spellEnd"/>
      <w:r>
        <w:t xml:space="preserve"> Liebe, Herr Jesu.</w:t>
      </w:r>
    </w:p>
    <w:p w14:paraId="13BB228F" w14:textId="77777777" w:rsidR="00556A3C" w:rsidRDefault="00556A3C" w:rsidP="00556A3C">
      <w:pPr>
        <w:pStyle w:val="StandardWeb"/>
      </w:pPr>
      <w:r>
        <w:t>4. Von Herzen wir dir danken,</w:t>
      </w:r>
      <w:r>
        <w:br/>
      </w:r>
      <w:proofErr w:type="spellStart"/>
      <w:r>
        <w:t>Daß</w:t>
      </w:r>
      <w:proofErr w:type="spellEnd"/>
      <w:r>
        <w:t xml:space="preserve"> du so große Treue</w:t>
      </w:r>
      <w:r>
        <w:br/>
      </w:r>
      <w:proofErr w:type="spellStart"/>
      <w:r>
        <w:t>Gethan</w:t>
      </w:r>
      <w:proofErr w:type="spellEnd"/>
      <w:r>
        <w:t xml:space="preserve"> hast an uns Kranken.</w:t>
      </w:r>
      <w:r>
        <w:br/>
      </w:r>
      <w:proofErr w:type="spellStart"/>
      <w:r>
        <w:t>Gieb</w:t>
      </w:r>
      <w:proofErr w:type="spellEnd"/>
      <w:r>
        <w:t xml:space="preserve"> uns ein </w:t>
      </w:r>
      <w:proofErr w:type="spellStart"/>
      <w:r>
        <w:t>selge</w:t>
      </w:r>
      <w:proofErr w:type="spellEnd"/>
      <w:r>
        <w:t xml:space="preserve"> Reue,</w:t>
      </w:r>
      <w:r>
        <w:br/>
      </w:r>
      <w:proofErr w:type="spellStart"/>
      <w:r>
        <w:t>Daß</w:t>
      </w:r>
      <w:proofErr w:type="spellEnd"/>
      <w:r>
        <w:t xml:space="preserve"> wir die Sünde meiden</w:t>
      </w:r>
      <w:r>
        <w:br/>
        <w:t>Zu Ehren deiner Leiden.</w:t>
      </w:r>
      <w:r>
        <w:br/>
        <w:t>Erbarm dich unser, o Jesu.</w:t>
      </w:r>
    </w:p>
    <w:p w14:paraId="0D29962E" w14:textId="77777777" w:rsidR="00556A3C" w:rsidRDefault="00556A3C" w:rsidP="00556A3C">
      <w:pPr>
        <w:pStyle w:val="StandardWeb"/>
      </w:pPr>
      <w:r>
        <w:t>5. Stärk in uns das Vertrauen</w:t>
      </w:r>
      <w:r>
        <w:br/>
        <w:t>Durch dein Blut, Tod und Wunden,</w:t>
      </w:r>
      <w:r>
        <w:br/>
      </w:r>
      <w:proofErr w:type="spellStart"/>
      <w:r>
        <w:t>Laß</w:t>
      </w:r>
      <w:proofErr w:type="spellEnd"/>
      <w:r>
        <w:t xml:space="preserve"> uns darauf fest bauen</w:t>
      </w:r>
      <w:r>
        <w:br/>
        <w:t>In unsrer letzten Stunden,</w:t>
      </w:r>
      <w:r>
        <w:br/>
        <w:t>Und hilf uns selig sterben,</w:t>
      </w:r>
      <w:r>
        <w:br/>
      </w:r>
      <w:proofErr w:type="spellStart"/>
      <w:r>
        <w:t>Daß</w:t>
      </w:r>
      <w:proofErr w:type="spellEnd"/>
      <w:r>
        <w:t xml:space="preserve"> wir den Himmel erben.</w:t>
      </w:r>
      <w:r>
        <w:br/>
      </w:r>
      <w:proofErr w:type="spellStart"/>
      <w:r>
        <w:t>Gieb</w:t>
      </w:r>
      <w:proofErr w:type="spellEnd"/>
      <w:r>
        <w:t xml:space="preserve"> uns dein Frieden, o Jesu.</w:t>
      </w:r>
    </w:p>
    <w:p w14:paraId="0F73081A" w14:textId="77777777" w:rsidR="00556A3C" w:rsidRDefault="00556A3C" w:rsidP="00556A3C">
      <w:pPr>
        <w:spacing w:after="0" w:line="240" w:lineRule="auto"/>
      </w:pPr>
    </w:p>
    <w:p w14:paraId="54377365" w14:textId="479A5449" w:rsidR="00CE4B49" w:rsidRDefault="00CE4B49" w:rsidP="00CE4B49">
      <w:pPr>
        <w:pStyle w:val="berschrift1"/>
      </w:pPr>
      <w:r w:rsidRPr="00CE4B49">
        <w:t xml:space="preserve">unbekannt – Christus der </w:t>
      </w:r>
      <w:proofErr w:type="spellStart"/>
      <w:r w:rsidRPr="00CE4B49">
        <w:t>vns</w:t>
      </w:r>
      <w:proofErr w:type="spellEnd"/>
      <w:r w:rsidRPr="00CE4B49">
        <w:t xml:space="preserve"> selig macht</w:t>
      </w:r>
    </w:p>
    <w:p w14:paraId="6E52DF07" w14:textId="77777777" w:rsidR="00CE4B49" w:rsidRDefault="00CE4B49" w:rsidP="00CE4B49">
      <w:pPr>
        <w:pStyle w:val="StandardWeb"/>
      </w:pPr>
      <w:r>
        <w:t xml:space="preserve">Christus der </w:t>
      </w:r>
      <w:proofErr w:type="spellStart"/>
      <w:r>
        <w:t>vns</w:t>
      </w:r>
      <w:proofErr w:type="spellEnd"/>
      <w:r>
        <w:t xml:space="preserve"> selig macht</w:t>
      </w:r>
      <w:r>
        <w:br/>
        <w:t>Kein bös hat begangen</w:t>
      </w:r>
      <w:r>
        <w:br/>
        <w:t xml:space="preserve">Ward für </w:t>
      </w:r>
      <w:proofErr w:type="spellStart"/>
      <w:r>
        <w:t>vns</w:t>
      </w:r>
      <w:proofErr w:type="spellEnd"/>
      <w:r>
        <w:t xml:space="preserve"> zur Mitternacht</w:t>
      </w:r>
      <w:r>
        <w:br/>
        <w:t xml:space="preserve">Als ein </w:t>
      </w:r>
      <w:proofErr w:type="spellStart"/>
      <w:r>
        <w:t>dieb</w:t>
      </w:r>
      <w:proofErr w:type="spellEnd"/>
      <w:r>
        <w:t xml:space="preserve"> gefangen</w:t>
      </w:r>
      <w:r>
        <w:br/>
      </w:r>
      <w:proofErr w:type="spellStart"/>
      <w:r>
        <w:t>Gefürt</w:t>
      </w:r>
      <w:proofErr w:type="spellEnd"/>
      <w:r>
        <w:t xml:space="preserve"> vor </w:t>
      </w:r>
      <w:proofErr w:type="spellStart"/>
      <w:r>
        <w:t>Gotlose</w:t>
      </w:r>
      <w:proofErr w:type="spellEnd"/>
      <w:r>
        <w:t xml:space="preserve"> </w:t>
      </w:r>
      <w:proofErr w:type="spellStart"/>
      <w:r>
        <w:t>leuth</w:t>
      </w:r>
      <w:proofErr w:type="spellEnd"/>
      <w:r>
        <w:t>/</w:t>
      </w:r>
      <w:r>
        <w:br/>
      </w:r>
      <w:proofErr w:type="spellStart"/>
      <w:r>
        <w:t>Vnd</w:t>
      </w:r>
      <w:proofErr w:type="spellEnd"/>
      <w:r>
        <w:t xml:space="preserve"> </w:t>
      </w:r>
      <w:proofErr w:type="spellStart"/>
      <w:r>
        <w:t>felschlich</w:t>
      </w:r>
      <w:proofErr w:type="spellEnd"/>
      <w:r>
        <w:t xml:space="preserve"> verklaget/</w:t>
      </w:r>
      <w:r>
        <w:br/>
        <w:t xml:space="preserve">Verlacht/ </w:t>
      </w:r>
      <w:proofErr w:type="spellStart"/>
      <w:r>
        <w:t>verhönt</w:t>
      </w:r>
      <w:proofErr w:type="spellEnd"/>
      <w:r>
        <w:t xml:space="preserve">/ </w:t>
      </w:r>
      <w:proofErr w:type="spellStart"/>
      <w:r>
        <w:t>vnd</w:t>
      </w:r>
      <w:proofErr w:type="spellEnd"/>
      <w:r>
        <w:t xml:space="preserve"> </w:t>
      </w:r>
      <w:proofErr w:type="spellStart"/>
      <w:r>
        <w:t>verspewt</w:t>
      </w:r>
      <w:proofErr w:type="spellEnd"/>
      <w:r>
        <w:t>/</w:t>
      </w:r>
      <w:r>
        <w:br/>
        <w:t xml:space="preserve">Wie die </w:t>
      </w:r>
      <w:proofErr w:type="spellStart"/>
      <w:r>
        <w:t>Schrifft</w:t>
      </w:r>
      <w:proofErr w:type="spellEnd"/>
      <w:r>
        <w:t xml:space="preserve"> das saget.</w:t>
      </w:r>
    </w:p>
    <w:p w14:paraId="7C42FA9D" w14:textId="77777777" w:rsidR="00CE4B49" w:rsidRDefault="00CE4B49" w:rsidP="00CE4B49">
      <w:pPr>
        <w:pStyle w:val="StandardWeb"/>
      </w:pPr>
      <w:r>
        <w:t xml:space="preserve">IN der ersten </w:t>
      </w:r>
      <w:proofErr w:type="spellStart"/>
      <w:r>
        <w:t>tages</w:t>
      </w:r>
      <w:proofErr w:type="spellEnd"/>
      <w:r>
        <w:t xml:space="preserve"> </w:t>
      </w:r>
      <w:proofErr w:type="spellStart"/>
      <w:r>
        <w:t>stund</w:t>
      </w:r>
      <w:proofErr w:type="spellEnd"/>
      <w:r>
        <w:t>/</w:t>
      </w:r>
      <w:r>
        <w:br/>
        <w:t xml:space="preserve">ward Er </w:t>
      </w:r>
      <w:proofErr w:type="spellStart"/>
      <w:r>
        <w:t>vnbescheiden</w:t>
      </w:r>
      <w:proofErr w:type="spellEnd"/>
      <w:r>
        <w:t>/</w:t>
      </w:r>
      <w:r>
        <w:br/>
        <w:t xml:space="preserve">Als ein Mörder dar </w:t>
      </w:r>
      <w:proofErr w:type="spellStart"/>
      <w:r>
        <w:t>gestelt</w:t>
      </w:r>
      <w:proofErr w:type="spellEnd"/>
      <w:r>
        <w:t>/</w:t>
      </w:r>
      <w:r>
        <w:br/>
        <w:t>Pilato dem Heiden/</w:t>
      </w:r>
      <w:r>
        <w:br/>
        <w:t xml:space="preserve">Der </w:t>
      </w:r>
      <w:proofErr w:type="spellStart"/>
      <w:r>
        <w:t>jhn</w:t>
      </w:r>
      <w:proofErr w:type="spellEnd"/>
      <w:r>
        <w:t xml:space="preserve"> </w:t>
      </w:r>
      <w:proofErr w:type="spellStart"/>
      <w:r>
        <w:t>vnschuldig</w:t>
      </w:r>
      <w:proofErr w:type="spellEnd"/>
      <w:r>
        <w:t xml:space="preserve"> befand/</w:t>
      </w:r>
      <w:r>
        <w:br/>
      </w:r>
      <w:proofErr w:type="spellStart"/>
      <w:r>
        <w:t>Vnnd</w:t>
      </w:r>
      <w:proofErr w:type="spellEnd"/>
      <w:r>
        <w:t xml:space="preserve"> on </w:t>
      </w:r>
      <w:proofErr w:type="spellStart"/>
      <w:r>
        <w:t>sach</w:t>
      </w:r>
      <w:proofErr w:type="spellEnd"/>
      <w:r>
        <w:t xml:space="preserve"> des </w:t>
      </w:r>
      <w:proofErr w:type="spellStart"/>
      <w:r>
        <w:t>todes</w:t>
      </w:r>
      <w:proofErr w:type="spellEnd"/>
      <w:r>
        <w:br/>
        <w:t xml:space="preserve">Ihn </w:t>
      </w:r>
      <w:proofErr w:type="spellStart"/>
      <w:r>
        <w:t>derhalben</w:t>
      </w:r>
      <w:proofErr w:type="spellEnd"/>
      <w:r>
        <w:t xml:space="preserve"> von sich </w:t>
      </w:r>
      <w:proofErr w:type="spellStart"/>
      <w:r>
        <w:t>sandt</w:t>
      </w:r>
      <w:proofErr w:type="spellEnd"/>
      <w:r>
        <w:br/>
        <w:t>Zum König Herodes.</w:t>
      </w:r>
    </w:p>
    <w:p w14:paraId="3095489B" w14:textId="77777777" w:rsidR="00CE4B49" w:rsidRDefault="00CE4B49" w:rsidP="00CE4B49">
      <w:pPr>
        <w:pStyle w:val="StandardWeb"/>
      </w:pPr>
      <w:proofErr w:type="spellStart"/>
      <w:r>
        <w:t>Vmb</w:t>
      </w:r>
      <w:proofErr w:type="spellEnd"/>
      <w:r>
        <w:t xml:space="preserve"> drei </w:t>
      </w:r>
      <w:proofErr w:type="spellStart"/>
      <w:r>
        <w:t>warde</w:t>
      </w:r>
      <w:proofErr w:type="spellEnd"/>
      <w:r>
        <w:t xml:space="preserve"> Gottes </w:t>
      </w:r>
      <w:proofErr w:type="spellStart"/>
      <w:r>
        <w:t>son</w:t>
      </w:r>
      <w:proofErr w:type="spellEnd"/>
      <w:r>
        <w:br/>
        <w:t xml:space="preserve">Mit </w:t>
      </w:r>
      <w:proofErr w:type="spellStart"/>
      <w:r>
        <w:t>geisseln</w:t>
      </w:r>
      <w:proofErr w:type="spellEnd"/>
      <w:r>
        <w:t xml:space="preserve"> geschmissen</w:t>
      </w:r>
      <w:r>
        <w:br/>
      </w:r>
      <w:proofErr w:type="spellStart"/>
      <w:r>
        <w:t>Vnd</w:t>
      </w:r>
      <w:proofErr w:type="spellEnd"/>
      <w:r>
        <w:t xml:space="preserve"> sein </w:t>
      </w:r>
      <w:proofErr w:type="spellStart"/>
      <w:r>
        <w:t>haupt</w:t>
      </w:r>
      <w:proofErr w:type="spellEnd"/>
      <w:r>
        <w:t xml:space="preserve">/ mit einer </w:t>
      </w:r>
      <w:proofErr w:type="spellStart"/>
      <w:r>
        <w:t>kron</w:t>
      </w:r>
      <w:proofErr w:type="spellEnd"/>
      <w:r>
        <w:br/>
        <w:t>Von dornen zerrissen</w:t>
      </w:r>
      <w:r>
        <w:br/>
        <w:t xml:space="preserve">Gekleidet zu </w:t>
      </w:r>
      <w:proofErr w:type="spellStart"/>
      <w:r>
        <w:t>hohn</w:t>
      </w:r>
      <w:proofErr w:type="spellEnd"/>
      <w:r>
        <w:t xml:space="preserve"> </w:t>
      </w:r>
      <w:proofErr w:type="spellStart"/>
      <w:r>
        <w:t>vnd</w:t>
      </w:r>
      <w:proofErr w:type="spellEnd"/>
      <w:r>
        <w:t xml:space="preserve"> </w:t>
      </w:r>
      <w:proofErr w:type="spellStart"/>
      <w:r>
        <w:t>spott</w:t>
      </w:r>
      <w:proofErr w:type="spellEnd"/>
      <w:r>
        <w:br/>
        <w:t xml:space="preserve">Ward auch </w:t>
      </w:r>
      <w:proofErr w:type="spellStart"/>
      <w:r>
        <w:t>seer</w:t>
      </w:r>
      <w:proofErr w:type="spellEnd"/>
      <w:r>
        <w:t xml:space="preserve"> geschlagen</w:t>
      </w:r>
      <w:r>
        <w:br/>
      </w:r>
      <w:proofErr w:type="spellStart"/>
      <w:r>
        <w:t>Vnd</w:t>
      </w:r>
      <w:proofErr w:type="spellEnd"/>
      <w:r>
        <w:t xml:space="preserve"> das Creutz zu seinem </w:t>
      </w:r>
      <w:proofErr w:type="spellStart"/>
      <w:r>
        <w:t>tod</w:t>
      </w:r>
      <w:proofErr w:type="spellEnd"/>
      <w:r>
        <w:br/>
        <w:t>Musst er selber tragen.</w:t>
      </w:r>
    </w:p>
    <w:p w14:paraId="6A0F279D" w14:textId="77777777" w:rsidR="00CE4B49" w:rsidRDefault="00CE4B49" w:rsidP="00CE4B49">
      <w:pPr>
        <w:pStyle w:val="StandardWeb"/>
      </w:pPr>
      <w:proofErr w:type="spellStart"/>
      <w:r>
        <w:t>Vmb</w:t>
      </w:r>
      <w:proofErr w:type="spellEnd"/>
      <w:r>
        <w:t xml:space="preserve"> sechs ward er nackt </w:t>
      </w:r>
      <w:proofErr w:type="spellStart"/>
      <w:r>
        <w:t>vnd</w:t>
      </w:r>
      <w:proofErr w:type="spellEnd"/>
      <w:r>
        <w:t xml:space="preserve"> </w:t>
      </w:r>
      <w:proofErr w:type="spellStart"/>
      <w:r>
        <w:t>blos</w:t>
      </w:r>
      <w:proofErr w:type="spellEnd"/>
      <w:r>
        <w:br/>
        <w:t xml:space="preserve">an das </w:t>
      </w:r>
      <w:proofErr w:type="spellStart"/>
      <w:r>
        <w:t>creutz</w:t>
      </w:r>
      <w:proofErr w:type="spellEnd"/>
      <w:r>
        <w:t xml:space="preserve"> geschlagen</w:t>
      </w:r>
      <w:r>
        <w:br/>
        <w:t xml:space="preserve">An dem er sein </w:t>
      </w:r>
      <w:proofErr w:type="spellStart"/>
      <w:r>
        <w:t>blut</w:t>
      </w:r>
      <w:proofErr w:type="spellEnd"/>
      <w:r>
        <w:t xml:space="preserve"> </w:t>
      </w:r>
      <w:proofErr w:type="spellStart"/>
      <w:r>
        <w:t>vergos</w:t>
      </w:r>
      <w:proofErr w:type="spellEnd"/>
      <w:r>
        <w:br/>
        <w:t xml:space="preserve">Bettet mit </w:t>
      </w:r>
      <w:proofErr w:type="spellStart"/>
      <w:r>
        <w:t>weetagen</w:t>
      </w:r>
      <w:proofErr w:type="spellEnd"/>
      <w:r>
        <w:t>/</w:t>
      </w:r>
      <w:r>
        <w:br/>
        <w:t xml:space="preserve">Die </w:t>
      </w:r>
      <w:proofErr w:type="spellStart"/>
      <w:r>
        <w:t>zuseher</w:t>
      </w:r>
      <w:proofErr w:type="spellEnd"/>
      <w:r>
        <w:t xml:space="preserve"> spotten sein</w:t>
      </w:r>
      <w:r>
        <w:br/>
        <w:t xml:space="preserve">Auch die bei </w:t>
      </w:r>
      <w:proofErr w:type="spellStart"/>
      <w:r>
        <w:t>jm</w:t>
      </w:r>
      <w:proofErr w:type="spellEnd"/>
      <w:r>
        <w:t xml:space="preserve"> </w:t>
      </w:r>
      <w:proofErr w:type="spellStart"/>
      <w:r>
        <w:t>hiengen</w:t>
      </w:r>
      <w:proofErr w:type="spellEnd"/>
      <w:r>
        <w:br/>
        <w:t xml:space="preserve">Bis die Son auch </w:t>
      </w:r>
      <w:proofErr w:type="spellStart"/>
      <w:r>
        <w:t>jren</w:t>
      </w:r>
      <w:proofErr w:type="spellEnd"/>
      <w:r>
        <w:t xml:space="preserve"> schein</w:t>
      </w:r>
      <w:r>
        <w:br/>
        <w:t>Entzog solchen dingen.</w:t>
      </w:r>
    </w:p>
    <w:p w14:paraId="626FB2E9" w14:textId="77777777" w:rsidR="00CE4B49" w:rsidRDefault="00CE4B49" w:rsidP="00CE4B49">
      <w:pPr>
        <w:pStyle w:val="StandardWeb"/>
      </w:pPr>
      <w:r>
        <w:t xml:space="preserve">JEsus schrei zur </w:t>
      </w:r>
      <w:proofErr w:type="spellStart"/>
      <w:r>
        <w:t>Neunden</w:t>
      </w:r>
      <w:proofErr w:type="spellEnd"/>
      <w:r>
        <w:t xml:space="preserve"> </w:t>
      </w:r>
      <w:proofErr w:type="spellStart"/>
      <w:r>
        <w:t>stund</w:t>
      </w:r>
      <w:proofErr w:type="spellEnd"/>
      <w:r>
        <w:br/>
        <w:t>Klaget sich verlassen</w:t>
      </w:r>
      <w:r>
        <w:br/>
        <w:t xml:space="preserve">Bald ward </w:t>
      </w:r>
      <w:proofErr w:type="spellStart"/>
      <w:r>
        <w:t>gall</w:t>
      </w:r>
      <w:proofErr w:type="spellEnd"/>
      <w:r>
        <w:t xml:space="preserve"> in seinem </w:t>
      </w:r>
      <w:proofErr w:type="spellStart"/>
      <w:r>
        <w:t>mund</w:t>
      </w:r>
      <w:proofErr w:type="spellEnd"/>
      <w:r>
        <w:t>/</w:t>
      </w:r>
      <w:r>
        <w:br/>
        <w:t xml:space="preserve">Mit </w:t>
      </w:r>
      <w:proofErr w:type="spellStart"/>
      <w:r>
        <w:t>essig</w:t>
      </w:r>
      <w:proofErr w:type="spellEnd"/>
      <w:r>
        <w:t xml:space="preserve"> gelassen</w:t>
      </w:r>
      <w:r>
        <w:br/>
        <w:t xml:space="preserve">Da gab er </w:t>
      </w:r>
      <w:proofErr w:type="spellStart"/>
      <w:r>
        <w:t>auff</w:t>
      </w:r>
      <w:proofErr w:type="spellEnd"/>
      <w:r>
        <w:t xml:space="preserve"> seinen geist</w:t>
      </w:r>
      <w:r>
        <w:br/>
      </w:r>
      <w:proofErr w:type="spellStart"/>
      <w:r>
        <w:t>Vnnd</w:t>
      </w:r>
      <w:proofErr w:type="spellEnd"/>
      <w:r>
        <w:t xml:space="preserve"> die </w:t>
      </w:r>
      <w:proofErr w:type="spellStart"/>
      <w:r>
        <w:t>Erd</w:t>
      </w:r>
      <w:proofErr w:type="spellEnd"/>
      <w:r>
        <w:t xml:space="preserve"> erbebet</w:t>
      </w:r>
      <w:r>
        <w:br/>
        <w:t xml:space="preserve">Des Tempels </w:t>
      </w:r>
      <w:proofErr w:type="spellStart"/>
      <w:r>
        <w:t>vorhang</w:t>
      </w:r>
      <w:proofErr w:type="spellEnd"/>
      <w:r>
        <w:t xml:space="preserve"> </w:t>
      </w:r>
      <w:proofErr w:type="spellStart"/>
      <w:r>
        <w:t>zerreis</w:t>
      </w:r>
      <w:proofErr w:type="spellEnd"/>
      <w:r>
        <w:br/>
        <w:t xml:space="preserve">Mancher </w:t>
      </w:r>
      <w:proofErr w:type="spellStart"/>
      <w:r>
        <w:t>fels</w:t>
      </w:r>
      <w:proofErr w:type="spellEnd"/>
      <w:r>
        <w:t xml:space="preserve"> </w:t>
      </w:r>
      <w:proofErr w:type="spellStart"/>
      <w:r>
        <w:t>zerkleubet</w:t>
      </w:r>
      <w:proofErr w:type="spellEnd"/>
      <w:r>
        <w:t>.</w:t>
      </w:r>
    </w:p>
    <w:p w14:paraId="722F7EAA" w14:textId="77777777" w:rsidR="00CE4B49" w:rsidRDefault="00CE4B49" w:rsidP="00CE4B49">
      <w:pPr>
        <w:pStyle w:val="StandardWeb"/>
      </w:pPr>
      <w:r>
        <w:t xml:space="preserve">DA man </w:t>
      </w:r>
      <w:proofErr w:type="spellStart"/>
      <w:r>
        <w:t>hatt</w:t>
      </w:r>
      <w:proofErr w:type="spellEnd"/>
      <w:r>
        <w:t xml:space="preserve"> zur Vesper zeit</w:t>
      </w:r>
      <w:r>
        <w:br/>
        <w:t>Die Schächer zerbrochen</w:t>
      </w:r>
      <w:r>
        <w:br/>
        <w:t>Ward JESUS in seine seit</w:t>
      </w:r>
      <w:r>
        <w:br/>
        <w:t xml:space="preserve">Mit </w:t>
      </w:r>
      <w:proofErr w:type="spellStart"/>
      <w:r>
        <w:t>eim</w:t>
      </w:r>
      <w:proofErr w:type="spellEnd"/>
      <w:r>
        <w:t xml:space="preserve"> </w:t>
      </w:r>
      <w:proofErr w:type="spellStart"/>
      <w:r>
        <w:t>speer</w:t>
      </w:r>
      <w:proofErr w:type="spellEnd"/>
      <w:r>
        <w:t xml:space="preserve"> gestochen</w:t>
      </w:r>
      <w:r>
        <w:br/>
        <w:t xml:space="preserve">Daraus Blut </w:t>
      </w:r>
      <w:proofErr w:type="spellStart"/>
      <w:r>
        <w:t>vnd</w:t>
      </w:r>
      <w:proofErr w:type="spellEnd"/>
      <w:r>
        <w:t xml:space="preserve"> </w:t>
      </w:r>
      <w:proofErr w:type="spellStart"/>
      <w:r>
        <w:t>wasser</w:t>
      </w:r>
      <w:proofErr w:type="spellEnd"/>
      <w:r>
        <w:t xml:space="preserve"> ran</w:t>
      </w:r>
      <w:r>
        <w:br/>
        <w:t xml:space="preserve">Die </w:t>
      </w:r>
      <w:proofErr w:type="spellStart"/>
      <w:r>
        <w:t>Schrifft</w:t>
      </w:r>
      <w:proofErr w:type="spellEnd"/>
      <w:r>
        <w:t xml:space="preserve"> zu erfüllen</w:t>
      </w:r>
      <w:r>
        <w:br/>
        <w:t>Wie Johannes zeiget an</w:t>
      </w:r>
      <w:r>
        <w:br/>
        <w:t xml:space="preserve">Nur </w:t>
      </w:r>
      <w:proofErr w:type="spellStart"/>
      <w:r>
        <w:t>vmb</w:t>
      </w:r>
      <w:proofErr w:type="spellEnd"/>
      <w:r>
        <w:t xml:space="preserve"> </w:t>
      </w:r>
      <w:proofErr w:type="spellStart"/>
      <w:r>
        <w:t>vnsert</w:t>
      </w:r>
      <w:proofErr w:type="spellEnd"/>
      <w:r>
        <w:t xml:space="preserve"> willen.</w:t>
      </w:r>
    </w:p>
    <w:p w14:paraId="231B40C9" w14:textId="77777777" w:rsidR="00CE4B49" w:rsidRDefault="00CE4B49" w:rsidP="00CE4B49">
      <w:pPr>
        <w:pStyle w:val="StandardWeb"/>
      </w:pPr>
      <w:r>
        <w:t xml:space="preserve">DA der tag sein ende </w:t>
      </w:r>
      <w:proofErr w:type="spellStart"/>
      <w:r>
        <w:t>nam</w:t>
      </w:r>
      <w:proofErr w:type="spellEnd"/>
      <w:r>
        <w:br/>
        <w:t xml:space="preserve">Der </w:t>
      </w:r>
      <w:proofErr w:type="spellStart"/>
      <w:r>
        <w:t>Abent</w:t>
      </w:r>
      <w:proofErr w:type="spellEnd"/>
      <w:r>
        <w:t xml:space="preserve"> war </w:t>
      </w:r>
      <w:proofErr w:type="spellStart"/>
      <w:r>
        <w:t>komen</w:t>
      </w:r>
      <w:proofErr w:type="spellEnd"/>
      <w:r>
        <w:br/>
        <w:t xml:space="preserve">Ward Jesus </w:t>
      </w:r>
      <w:proofErr w:type="spellStart"/>
      <w:r>
        <w:t>vons</w:t>
      </w:r>
      <w:proofErr w:type="spellEnd"/>
      <w:r>
        <w:t xml:space="preserve"> </w:t>
      </w:r>
      <w:proofErr w:type="spellStart"/>
      <w:r>
        <w:t>creutzes</w:t>
      </w:r>
      <w:proofErr w:type="spellEnd"/>
      <w:r>
        <w:t xml:space="preserve"> </w:t>
      </w:r>
      <w:proofErr w:type="spellStart"/>
      <w:r>
        <w:t>stam</w:t>
      </w:r>
      <w:proofErr w:type="spellEnd"/>
      <w:r>
        <w:br/>
        <w:t>Durch Joseph genommen</w:t>
      </w:r>
      <w:r>
        <w:br/>
        <w:t xml:space="preserve">Herrlich nach Jüdischer </w:t>
      </w:r>
      <w:proofErr w:type="spellStart"/>
      <w:r>
        <w:t>art</w:t>
      </w:r>
      <w:proofErr w:type="spellEnd"/>
      <w:r>
        <w:br/>
        <w:t xml:space="preserve">In ein grab </w:t>
      </w:r>
      <w:proofErr w:type="spellStart"/>
      <w:r>
        <w:t>geleget</w:t>
      </w:r>
      <w:proofErr w:type="spellEnd"/>
      <w:r>
        <w:br/>
        <w:t xml:space="preserve">Alda mit </w:t>
      </w:r>
      <w:proofErr w:type="spellStart"/>
      <w:r>
        <w:t>hütern</w:t>
      </w:r>
      <w:proofErr w:type="spellEnd"/>
      <w:r>
        <w:t xml:space="preserve"> </w:t>
      </w:r>
      <w:proofErr w:type="spellStart"/>
      <w:r>
        <w:t>bewart</w:t>
      </w:r>
      <w:proofErr w:type="spellEnd"/>
      <w:r>
        <w:br/>
      </w:r>
      <w:proofErr w:type="spellStart"/>
      <w:r>
        <w:t>Wiei</w:t>
      </w:r>
      <w:proofErr w:type="spellEnd"/>
      <w:r>
        <w:t xml:space="preserve"> Mattheus zeuget.</w:t>
      </w:r>
    </w:p>
    <w:p w14:paraId="679130C4" w14:textId="77777777" w:rsidR="00CE4B49" w:rsidRDefault="00CE4B49" w:rsidP="00CE4B49">
      <w:pPr>
        <w:pStyle w:val="StandardWeb"/>
      </w:pPr>
      <w:proofErr w:type="spellStart"/>
      <w:r>
        <w:t>Hilff</w:t>
      </w:r>
      <w:proofErr w:type="spellEnd"/>
      <w:r>
        <w:t xml:space="preserve"> Christe Gottes </w:t>
      </w:r>
      <w:proofErr w:type="spellStart"/>
      <w:r>
        <w:t>son</w:t>
      </w:r>
      <w:proofErr w:type="spellEnd"/>
      <w:r>
        <w:br/>
        <w:t>Durch dein bitter leiden</w:t>
      </w:r>
      <w:r>
        <w:br/>
        <w:t xml:space="preserve">Das wir Dir </w:t>
      </w:r>
      <w:proofErr w:type="spellStart"/>
      <w:r>
        <w:t>steths</w:t>
      </w:r>
      <w:proofErr w:type="spellEnd"/>
      <w:r>
        <w:t xml:space="preserve"> </w:t>
      </w:r>
      <w:proofErr w:type="spellStart"/>
      <w:r>
        <w:t>vnderthon</w:t>
      </w:r>
      <w:proofErr w:type="spellEnd"/>
      <w:r>
        <w:br/>
        <w:t xml:space="preserve">All </w:t>
      </w:r>
      <w:proofErr w:type="spellStart"/>
      <w:r>
        <w:t>vntugent</w:t>
      </w:r>
      <w:proofErr w:type="spellEnd"/>
      <w:r>
        <w:t xml:space="preserve"> meiden</w:t>
      </w:r>
      <w:r>
        <w:br/>
        <w:t xml:space="preserve">Deinen Tod/ </w:t>
      </w:r>
      <w:proofErr w:type="spellStart"/>
      <w:r>
        <w:t>vnd</w:t>
      </w:r>
      <w:proofErr w:type="spellEnd"/>
      <w:r>
        <w:t xml:space="preserve"> sein </w:t>
      </w:r>
      <w:proofErr w:type="spellStart"/>
      <w:r>
        <w:t>vrsach</w:t>
      </w:r>
      <w:proofErr w:type="spellEnd"/>
      <w:r>
        <w:br/>
      </w:r>
      <w:proofErr w:type="spellStart"/>
      <w:r>
        <w:t>Fruchtbarlich</w:t>
      </w:r>
      <w:proofErr w:type="spellEnd"/>
      <w:r>
        <w:t xml:space="preserve"> </w:t>
      </w:r>
      <w:proofErr w:type="spellStart"/>
      <w:r>
        <w:t>bedencken</w:t>
      </w:r>
      <w:proofErr w:type="spellEnd"/>
      <w:r>
        <w:br/>
        <w:t xml:space="preserve">Dafür/ </w:t>
      </w:r>
      <w:proofErr w:type="spellStart"/>
      <w:r>
        <w:t>wiewol</w:t>
      </w:r>
      <w:proofErr w:type="spellEnd"/>
      <w:r>
        <w:t xml:space="preserve"> arm </w:t>
      </w:r>
      <w:proofErr w:type="spellStart"/>
      <w:r>
        <w:t>vnd</w:t>
      </w:r>
      <w:proofErr w:type="spellEnd"/>
      <w:r>
        <w:t xml:space="preserve"> schwach</w:t>
      </w:r>
      <w:r>
        <w:br/>
        <w:t xml:space="preserve">Dir </w:t>
      </w:r>
      <w:proofErr w:type="spellStart"/>
      <w:r>
        <w:t>danckopffer</w:t>
      </w:r>
      <w:proofErr w:type="spellEnd"/>
      <w:r>
        <w:t xml:space="preserve"> </w:t>
      </w:r>
      <w:proofErr w:type="spellStart"/>
      <w:r>
        <w:t>schencken</w:t>
      </w:r>
      <w:proofErr w:type="spellEnd"/>
      <w:r>
        <w:t>.</w:t>
      </w:r>
    </w:p>
    <w:p w14:paraId="4808AF90" w14:textId="77777777" w:rsidR="00CE4B49" w:rsidRDefault="00CE4B49" w:rsidP="00CE4B49">
      <w:pPr>
        <w:pStyle w:val="StandardWeb"/>
      </w:pPr>
      <w:r>
        <w:t>Amen.</w:t>
      </w:r>
    </w:p>
    <w:p w14:paraId="112C5BC7" w14:textId="77777777" w:rsidR="0012738B" w:rsidRDefault="0012738B" w:rsidP="0012738B">
      <w:pPr>
        <w:pStyle w:val="berschrift1"/>
      </w:pPr>
      <w:r w:rsidRPr="0012738B">
        <w:t>Weiße, Michael – Christus, der uns selig macht</w:t>
      </w:r>
    </w:p>
    <w:p w14:paraId="6DC9A147" w14:textId="77777777" w:rsidR="0012738B" w:rsidRDefault="0012738B" w:rsidP="0012738B">
      <w:pPr>
        <w:pStyle w:val="StandardWeb"/>
      </w:pPr>
      <w:r>
        <w:t>1.) Christus, der uns selig macht,</w:t>
      </w:r>
      <w:r>
        <w:br/>
        <w:t>Kein Bös hat begangen,</w:t>
      </w:r>
      <w:r>
        <w:br/>
        <w:t>Der ward für uns in der Nacht</w:t>
      </w:r>
      <w:r>
        <w:br/>
        <w:t>Als ein Dieb gefangen,</w:t>
      </w:r>
      <w:r>
        <w:br/>
        <w:t xml:space="preserve">Geführt vor gottlose </w:t>
      </w:r>
      <w:proofErr w:type="spellStart"/>
      <w:r>
        <w:t>Leut</w:t>
      </w:r>
      <w:proofErr w:type="spellEnd"/>
      <w:r>
        <w:br/>
        <w:t>Und fälschlich verklaget,</w:t>
      </w:r>
      <w:r>
        <w:br/>
        <w:t xml:space="preserve">Verlacht, verhöhnt und </w:t>
      </w:r>
      <w:proofErr w:type="spellStart"/>
      <w:r>
        <w:t>verspeit</w:t>
      </w:r>
      <w:proofErr w:type="spellEnd"/>
      <w:r>
        <w:t>,</w:t>
      </w:r>
      <w:r>
        <w:br/>
        <w:t>Wie denn die Schrift saget.</w:t>
      </w:r>
    </w:p>
    <w:p w14:paraId="6B3D25A3" w14:textId="77777777" w:rsidR="0012738B" w:rsidRDefault="0012738B" w:rsidP="0012738B">
      <w:pPr>
        <w:pStyle w:val="StandardWeb"/>
      </w:pPr>
      <w:r>
        <w:t xml:space="preserve">2.) In der ersten </w:t>
      </w:r>
      <w:proofErr w:type="spellStart"/>
      <w:r>
        <w:t>Tagesstund</w:t>
      </w:r>
      <w:proofErr w:type="spellEnd"/>
      <w:r>
        <w:br/>
        <w:t>Ward er unbescheiden,</w:t>
      </w:r>
      <w:r>
        <w:br/>
        <w:t>Als ein Mörder, dargestellt</w:t>
      </w:r>
      <w:r>
        <w:br/>
        <w:t>Pilato, dem Heiden.</w:t>
      </w:r>
      <w:r>
        <w:br/>
        <w:t>Der ihn unschuldig befand,</w:t>
      </w:r>
      <w:r>
        <w:br/>
        <w:t>Ohn Ursach des Todes.</w:t>
      </w:r>
      <w:r>
        <w:br/>
        <w:t xml:space="preserve">Ihn </w:t>
      </w:r>
      <w:proofErr w:type="spellStart"/>
      <w:r>
        <w:t>derhalben</w:t>
      </w:r>
      <w:proofErr w:type="spellEnd"/>
      <w:r>
        <w:t xml:space="preserve"> von sich </w:t>
      </w:r>
      <w:proofErr w:type="spellStart"/>
      <w:r>
        <w:t>sandt</w:t>
      </w:r>
      <w:proofErr w:type="spellEnd"/>
      <w:r>
        <w:br/>
        <w:t>Zum König Herodes.</w:t>
      </w:r>
    </w:p>
    <w:p w14:paraId="23D9E05E" w14:textId="77777777" w:rsidR="0012738B" w:rsidRDefault="0012738B" w:rsidP="0012738B">
      <w:pPr>
        <w:pStyle w:val="StandardWeb"/>
      </w:pPr>
      <w:r>
        <w:t>3.) Um drei ward der Gottessohn</w:t>
      </w:r>
      <w:r>
        <w:br/>
        <w:t>Mit Geißeln geschmissen</w:t>
      </w:r>
      <w:r>
        <w:br/>
        <w:t xml:space="preserve">Und sein Haupt mit einer </w:t>
      </w:r>
      <w:proofErr w:type="spellStart"/>
      <w:r>
        <w:t>Kron</w:t>
      </w:r>
      <w:proofErr w:type="spellEnd"/>
      <w:r>
        <w:br/>
        <w:t>Von Dornen verrissen.</w:t>
      </w:r>
      <w:r>
        <w:br/>
        <w:t>Gekleidet zum Hohn und Spott ward</w:t>
      </w:r>
      <w:r>
        <w:br/>
        <w:t>Er sehr geschlagen</w:t>
      </w:r>
      <w:r>
        <w:br/>
        <w:t>Und das Kreuz zu seinem Tod</w:t>
      </w:r>
      <w:r>
        <w:br/>
        <w:t>Musst er selber tragen.</w:t>
      </w:r>
    </w:p>
    <w:p w14:paraId="78813D41" w14:textId="77777777" w:rsidR="0012738B" w:rsidRDefault="0012738B" w:rsidP="0012738B">
      <w:pPr>
        <w:pStyle w:val="StandardWeb"/>
      </w:pPr>
      <w:r>
        <w:t>4.) Um sechs ward er nackt und bloß</w:t>
      </w:r>
      <w:r>
        <w:br/>
        <w:t>An das Kreuz geschlagen,</w:t>
      </w:r>
      <w:r>
        <w:br/>
        <w:t>An dem er sein Blut vergoss,</w:t>
      </w:r>
      <w:r>
        <w:br/>
        <w:t>Betet mit Wehklagen.</w:t>
      </w:r>
      <w:r>
        <w:br/>
        <w:t>Die Zuseher spotten sein,</w:t>
      </w:r>
      <w:r>
        <w:br/>
        <w:t>Auch die bei ihm hingen,</w:t>
      </w:r>
      <w:r>
        <w:br/>
        <w:t>Bis die Sonn auch ihren Schein</w:t>
      </w:r>
      <w:r>
        <w:br/>
        <w:t>Entzog solchen Dingen.</w:t>
      </w:r>
    </w:p>
    <w:p w14:paraId="1117CEEB" w14:textId="77777777" w:rsidR="0012738B" w:rsidRDefault="0012738B" w:rsidP="0012738B">
      <w:pPr>
        <w:pStyle w:val="StandardWeb"/>
      </w:pPr>
      <w:r>
        <w:t>5.) Jesus schrie zur neunten Stund,</w:t>
      </w:r>
      <w:r>
        <w:br/>
        <w:t>Klaget sich verlassen.</w:t>
      </w:r>
      <w:r>
        <w:br/>
        <w:t xml:space="preserve">Bald ward </w:t>
      </w:r>
      <w:proofErr w:type="spellStart"/>
      <w:r>
        <w:t>Gall</w:t>
      </w:r>
      <w:proofErr w:type="spellEnd"/>
      <w:r>
        <w:t xml:space="preserve"> in seinen Mund</w:t>
      </w:r>
      <w:r>
        <w:br/>
        <w:t>Mit Essig gelassen:</w:t>
      </w:r>
      <w:r>
        <w:br/>
        <w:t>Da gab er auf seinen Geist</w:t>
      </w:r>
      <w:r>
        <w:br/>
        <w:t xml:space="preserve">Und die </w:t>
      </w:r>
      <w:proofErr w:type="spellStart"/>
      <w:r>
        <w:t>Erd</w:t>
      </w:r>
      <w:proofErr w:type="spellEnd"/>
      <w:r>
        <w:t xml:space="preserve"> erbebet.</w:t>
      </w:r>
      <w:r>
        <w:br/>
        <w:t>Des Tempels Vorhang zerriss</w:t>
      </w:r>
      <w:r>
        <w:br/>
        <w:t xml:space="preserve">Und manch Fels </w:t>
      </w:r>
      <w:proofErr w:type="spellStart"/>
      <w:r>
        <w:t>zerklöbet</w:t>
      </w:r>
      <w:proofErr w:type="spellEnd"/>
      <w:r>
        <w:t>.</w:t>
      </w:r>
    </w:p>
    <w:p w14:paraId="5969BADA" w14:textId="77777777" w:rsidR="0012738B" w:rsidRDefault="0012738B" w:rsidP="0012738B">
      <w:pPr>
        <w:pStyle w:val="StandardWeb"/>
      </w:pPr>
      <w:r>
        <w:t xml:space="preserve">6.) Da man </w:t>
      </w:r>
      <w:proofErr w:type="spellStart"/>
      <w:r>
        <w:t>hatt</w:t>
      </w:r>
      <w:proofErr w:type="spellEnd"/>
      <w:r>
        <w:t>‘ zur Vesperzeit</w:t>
      </w:r>
      <w:r>
        <w:br/>
        <w:t>Die Schächer zerbrochen,</w:t>
      </w:r>
      <w:r>
        <w:br/>
        <w:t>Ward Jesus in seine Seit‘</w:t>
      </w:r>
      <w:r>
        <w:br/>
        <w:t xml:space="preserve">Mit </w:t>
      </w:r>
      <w:proofErr w:type="spellStart"/>
      <w:r>
        <w:t>ein’m</w:t>
      </w:r>
      <w:proofErr w:type="spellEnd"/>
      <w:r>
        <w:t xml:space="preserve"> Speer gestochen.</w:t>
      </w:r>
      <w:r>
        <w:br/>
        <w:t>Daraus Blut und Wasser rann,</w:t>
      </w:r>
      <w:r>
        <w:br/>
        <w:t>Die Schrift zu erfüllen,</w:t>
      </w:r>
      <w:r>
        <w:br/>
        <w:t>Wie Johannes zeiget an,</w:t>
      </w:r>
      <w:r>
        <w:br/>
        <w:t xml:space="preserve">Nur um </w:t>
      </w:r>
      <w:proofErr w:type="spellStart"/>
      <w:r>
        <w:t>unsert</w:t>
      </w:r>
      <w:proofErr w:type="spellEnd"/>
      <w:r>
        <w:t xml:space="preserve"> Willen.</w:t>
      </w:r>
    </w:p>
    <w:p w14:paraId="483220DA" w14:textId="77777777" w:rsidR="0012738B" w:rsidRDefault="0012738B" w:rsidP="0012738B">
      <w:pPr>
        <w:pStyle w:val="StandardWeb"/>
      </w:pPr>
      <w:r>
        <w:t>7.) Da der Tag sein Ende nahm</w:t>
      </w:r>
      <w:r>
        <w:br/>
        <w:t>Der Abend war kommen,</w:t>
      </w:r>
      <w:r>
        <w:br/>
        <w:t>Ward Jesus vom Kreuzesstamm</w:t>
      </w:r>
      <w:r>
        <w:br/>
        <w:t>Durch Joseph genommen.</w:t>
      </w:r>
      <w:r>
        <w:br/>
        <w:t>Herrlich nach jüdischer Art</w:t>
      </w:r>
      <w:r>
        <w:br/>
        <w:t xml:space="preserve">In ein Grab </w:t>
      </w:r>
      <w:proofErr w:type="spellStart"/>
      <w:r>
        <w:t>geleget</w:t>
      </w:r>
      <w:proofErr w:type="spellEnd"/>
      <w:r>
        <w:br/>
        <w:t>Allda mit Hütern verwahrt,</w:t>
      </w:r>
      <w:r>
        <w:br/>
        <w:t>Wie Matthäus zeuget.</w:t>
      </w:r>
    </w:p>
    <w:p w14:paraId="46231500" w14:textId="77777777" w:rsidR="0012738B" w:rsidRDefault="0012738B" w:rsidP="0012738B">
      <w:pPr>
        <w:pStyle w:val="StandardWeb"/>
      </w:pPr>
      <w:r>
        <w:t>8.) O hilf, Christe, Gottes Sohn!</w:t>
      </w:r>
      <w:r>
        <w:br/>
        <w:t>Durch dein bitter Leiden</w:t>
      </w:r>
      <w:r>
        <w:br/>
        <w:t>Dass wir dir stets Untertan</w:t>
      </w:r>
      <w:r>
        <w:br/>
        <w:t>All Untugend meiden.</w:t>
      </w:r>
      <w:r>
        <w:br/>
        <w:t xml:space="preserve">Deinen Tod und sein </w:t>
      </w:r>
      <w:proofErr w:type="spellStart"/>
      <w:r>
        <w:t>Ursach</w:t>
      </w:r>
      <w:proofErr w:type="spellEnd"/>
      <w:r>
        <w:t>‘</w:t>
      </w:r>
      <w:r>
        <w:br/>
      </w:r>
      <w:proofErr w:type="spellStart"/>
      <w:r>
        <w:t>Fruchtbarlich</w:t>
      </w:r>
      <w:proofErr w:type="spellEnd"/>
      <w:r>
        <w:t xml:space="preserve"> bedenken.</w:t>
      </w:r>
      <w:r>
        <w:br/>
        <w:t>Dafür wiewohl arm und schwach,</w:t>
      </w:r>
      <w:r>
        <w:br/>
        <w:t>Dir Dankopfer schenken.</w:t>
      </w:r>
    </w:p>
    <w:p w14:paraId="1E8FE5B4" w14:textId="047E3E59" w:rsidR="00CE4B49" w:rsidRDefault="00CE4B49" w:rsidP="00CE4B49">
      <w:pPr>
        <w:pStyle w:val="berschrift1"/>
      </w:pPr>
      <w:proofErr w:type="spellStart"/>
      <w:r w:rsidRPr="0012738B">
        <w:t>Weisse</w:t>
      </w:r>
      <w:proofErr w:type="spellEnd"/>
      <w:r w:rsidRPr="0012738B">
        <w:t xml:space="preserve">, Michael – Christus, der </w:t>
      </w:r>
      <w:proofErr w:type="spellStart"/>
      <w:r w:rsidRPr="0012738B">
        <w:t>vns</w:t>
      </w:r>
      <w:proofErr w:type="spellEnd"/>
      <w:r w:rsidRPr="0012738B">
        <w:t xml:space="preserve"> selig macht</w:t>
      </w:r>
    </w:p>
    <w:p w14:paraId="116BFDDD" w14:textId="77777777" w:rsidR="00CE4B49" w:rsidRDefault="00CE4B49" w:rsidP="00CE4B49">
      <w:pPr>
        <w:pStyle w:val="StandardWeb"/>
      </w:pPr>
      <w:proofErr w:type="spellStart"/>
      <w:r>
        <w:t>CHristus</w:t>
      </w:r>
      <w:proofErr w:type="spellEnd"/>
      <w:r>
        <w:t xml:space="preserve">, der </w:t>
      </w:r>
      <w:proofErr w:type="spellStart"/>
      <w:r>
        <w:t>vns</w:t>
      </w:r>
      <w:proofErr w:type="spellEnd"/>
      <w:r>
        <w:t xml:space="preserve"> selig macht,</w:t>
      </w:r>
      <w:r>
        <w:br/>
        <w:t xml:space="preserve">kein </w:t>
      </w:r>
      <w:proofErr w:type="spellStart"/>
      <w:r>
        <w:t>böß</w:t>
      </w:r>
      <w:proofErr w:type="spellEnd"/>
      <w:r>
        <w:t xml:space="preserve"> hat begangen,</w:t>
      </w:r>
      <w:r>
        <w:br/>
        <w:t xml:space="preserve">Der ward für </w:t>
      </w:r>
      <w:proofErr w:type="spellStart"/>
      <w:r>
        <w:t>vns</w:t>
      </w:r>
      <w:proofErr w:type="spellEnd"/>
      <w:r>
        <w:t xml:space="preserve"> </w:t>
      </w:r>
      <w:proofErr w:type="spellStart"/>
      <w:r>
        <w:t>inn</w:t>
      </w:r>
      <w:proofErr w:type="spellEnd"/>
      <w:r>
        <w:t xml:space="preserve"> der </w:t>
      </w:r>
      <w:proofErr w:type="spellStart"/>
      <w:r>
        <w:t>nacht</w:t>
      </w:r>
      <w:proofErr w:type="spellEnd"/>
      <w:r>
        <w:br/>
        <w:t>als ein Dieb gefangen,</w:t>
      </w:r>
      <w:r>
        <w:br/>
      </w:r>
      <w:proofErr w:type="spellStart"/>
      <w:r>
        <w:t>Gefürt</w:t>
      </w:r>
      <w:proofErr w:type="spellEnd"/>
      <w:r>
        <w:t xml:space="preserve"> für Gottlose </w:t>
      </w:r>
      <w:proofErr w:type="spellStart"/>
      <w:r>
        <w:t>leut</w:t>
      </w:r>
      <w:proofErr w:type="spellEnd"/>
      <w:r>
        <w:br/>
      </w:r>
      <w:proofErr w:type="spellStart"/>
      <w:r>
        <w:t>vnd</w:t>
      </w:r>
      <w:proofErr w:type="spellEnd"/>
      <w:r>
        <w:t xml:space="preserve"> </w:t>
      </w:r>
      <w:proofErr w:type="spellStart"/>
      <w:r>
        <w:t>felschlich</w:t>
      </w:r>
      <w:proofErr w:type="spellEnd"/>
      <w:r>
        <w:t xml:space="preserve"> verklaget,</w:t>
      </w:r>
      <w:r>
        <w:br/>
        <w:t xml:space="preserve">verlacht, </w:t>
      </w:r>
      <w:proofErr w:type="spellStart"/>
      <w:r>
        <w:t>verhönt</w:t>
      </w:r>
      <w:proofErr w:type="spellEnd"/>
      <w:r>
        <w:t xml:space="preserve"> </w:t>
      </w:r>
      <w:proofErr w:type="spellStart"/>
      <w:r>
        <w:t>vnd</w:t>
      </w:r>
      <w:proofErr w:type="spellEnd"/>
      <w:r>
        <w:t xml:space="preserve"> </w:t>
      </w:r>
      <w:proofErr w:type="spellStart"/>
      <w:r>
        <w:t>verspeyt</w:t>
      </w:r>
      <w:proofErr w:type="spellEnd"/>
      <w:r>
        <w:t>,</w:t>
      </w:r>
      <w:r>
        <w:br/>
        <w:t xml:space="preserve">wie denn die </w:t>
      </w:r>
      <w:proofErr w:type="spellStart"/>
      <w:r>
        <w:t>Schriefft</w:t>
      </w:r>
      <w:proofErr w:type="spellEnd"/>
      <w:r>
        <w:t xml:space="preserve"> saget.</w:t>
      </w:r>
    </w:p>
    <w:p w14:paraId="76F6C818" w14:textId="77777777" w:rsidR="00CE4B49" w:rsidRDefault="00CE4B49" w:rsidP="00CE4B49">
      <w:pPr>
        <w:pStyle w:val="StandardWeb"/>
      </w:pPr>
      <w:r>
        <w:t xml:space="preserve">Inn der ersten </w:t>
      </w:r>
      <w:proofErr w:type="spellStart"/>
      <w:r>
        <w:t>tages</w:t>
      </w:r>
      <w:proofErr w:type="spellEnd"/>
      <w:r>
        <w:t xml:space="preserve"> </w:t>
      </w:r>
      <w:proofErr w:type="spellStart"/>
      <w:r>
        <w:t>stund</w:t>
      </w:r>
      <w:proofErr w:type="spellEnd"/>
      <w:r>
        <w:br/>
        <w:t xml:space="preserve">ward er </w:t>
      </w:r>
      <w:proofErr w:type="spellStart"/>
      <w:r>
        <w:t>vnbescheyden</w:t>
      </w:r>
      <w:proofErr w:type="spellEnd"/>
      <w:r>
        <w:br/>
        <w:t xml:space="preserve">Als ein Mörder </w:t>
      </w:r>
      <w:proofErr w:type="spellStart"/>
      <w:r>
        <w:t>dargestelt</w:t>
      </w:r>
      <w:proofErr w:type="spellEnd"/>
      <w:r>
        <w:br/>
        <w:t>Pilato dem Heyden,</w:t>
      </w:r>
      <w:r>
        <w:br/>
        <w:t xml:space="preserve">Der </w:t>
      </w:r>
      <w:proofErr w:type="spellStart"/>
      <w:r>
        <w:t>jn</w:t>
      </w:r>
      <w:proofErr w:type="spellEnd"/>
      <w:r>
        <w:t xml:space="preserve"> </w:t>
      </w:r>
      <w:proofErr w:type="spellStart"/>
      <w:r>
        <w:t>vnschuldig</w:t>
      </w:r>
      <w:proofErr w:type="spellEnd"/>
      <w:r>
        <w:t xml:space="preserve"> befand</w:t>
      </w:r>
      <w:r>
        <w:br/>
      </w:r>
      <w:proofErr w:type="spellStart"/>
      <w:r>
        <w:t>one</w:t>
      </w:r>
      <w:proofErr w:type="spellEnd"/>
      <w:r>
        <w:t xml:space="preserve"> </w:t>
      </w:r>
      <w:proofErr w:type="spellStart"/>
      <w:r>
        <w:t>sach</w:t>
      </w:r>
      <w:proofErr w:type="spellEnd"/>
      <w:r>
        <w:t xml:space="preserve"> des Todes,</w:t>
      </w:r>
      <w:r>
        <w:br/>
      </w:r>
      <w:proofErr w:type="spellStart"/>
      <w:r>
        <w:t>jn</w:t>
      </w:r>
      <w:proofErr w:type="spellEnd"/>
      <w:r>
        <w:t xml:space="preserve"> der halben von sich </w:t>
      </w:r>
      <w:proofErr w:type="spellStart"/>
      <w:r>
        <w:t>sandt</w:t>
      </w:r>
      <w:proofErr w:type="spellEnd"/>
      <w:r>
        <w:br/>
        <w:t>zum König Herodes.</w:t>
      </w:r>
    </w:p>
    <w:p w14:paraId="7467457D" w14:textId="77777777" w:rsidR="00CE4B49" w:rsidRDefault="00CE4B49" w:rsidP="00CE4B49">
      <w:pPr>
        <w:pStyle w:val="StandardWeb"/>
      </w:pPr>
      <w:proofErr w:type="spellStart"/>
      <w:r>
        <w:t>Vmb</w:t>
      </w:r>
      <w:proofErr w:type="spellEnd"/>
      <w:r>
        <w:t xml:space="preserve"> </w:t>
      </w:r>
      <w:proofErr w:type="spellStart"/>
      <w:r>
        <w:t>drey</w:t>
      </w:r>
      <w:proofErr w:type="spellEnd"/>
      <w:r>
        <w:t xml:space="preserve"> ward der Gottes Son</w:t>
      </w:r>
      <w:r>
        <w:br/>
        <w:t xml:space="preserve">mit </w:t>
      </w:r>
      <w:proofErr w:type="spellStart"/>
      <w:r>
        <w:t>Geysseln</w:t>
      </w:r>
      <w:proofErr w:type="spellEnd"/>
      <w:r>
        <w:t xml:space="preserve"> geschmissen</w:t>
      </w:r>
      <w:r>
        <w:br/>
      </w:r>
      <w:proofErr w:type="spellStart"/>
      <w:r>
        <w:t>Vnd</w:t>
      </w:r>
      <w:proofErr w:type="spellEnd"/>
      <w:r>
        <w:t xml:space="preserve"> sein </w:t>
      </w:r>
      <w:proofErr w:type="spellStart"/>
      <w:r>
        <w:t>haupt</w:t>
      </w:r>
      <w:proofErr w:type="spellEnd"/>
      <w:r>
        <w:t xml:space="preserve"> mit einer </w:t>
      </w:r>
      <w:proofErr w:type="spellStart"/>
      <w:r>
        <w:t>Kron</w:t>
      </w:r>
      <w:proofErr w:type="spellEnd"/>
      <w:r>
        <w:br/>
        <w:t>von Dörnern zerrissen,</w:t>
      </w:r>
      <w:r>
        <w:br/>
      </w:r>
      <w:proofErr w:type="spellStart"/>
      <w:r>
        <w:t>Gekleydet</w:t>
      </w:r>
      <w:proofErr w:type="spellEnd"/>
      <w:r>
        <w:t xml:space="preserve"> zu hon </w:t>
      </w:r>
      <w:proofErr w:type="spellStart"/>
      <w:r>
        <w:t>vnd</w:t>
      </w:r>
      <w:proofErr w:type="spellEnd"/>
      <w:r>
        <w:t xml:space="preserve"> </w:t>
      </w:r>
      <w:proofErr w:type="spellStart"/>
      <w:r>
        <w:t>spot</w:t>
      </w:r>
      <w:proofErr w:type="spellEnd"/>
      <w:r>
        <w:br/>
        <w:t>ward er sehr geschlagen,</w:t>
      </w:r>
      <w:r>
        <w:br/>
      </w:r>
      <w:proofErr w:type="spellStart"/>
      <w:r>
        <w:t>vnd</w:t>
      </w:r>
      <w:proofErr w:type="spellEnd"/>
      <w:r>
        <w:t xml:space="preserve"> das Creutz zu seinem </w:t>
      </w:r>
      <w:proofErr w:type="spellStart"/>
      <w:r>
        <w:t>tod</w:t>
      </w:r>
      <w:proofErr w:type="spellEnd"/>
      <w:r>
        <w:br/>
      </w:r>
      <w:proofErr w:type="spellStart"/>
      <w:r>
        <w:t>mus</w:t>
      </w:r>
      <w:proofErr w:type="spellEnd"/>
      <w:r>
        <w:t xml:space="preserve"> er </w:t>
      </w:r>
      <w:proofErr w:type="spellStart"/>
      <w:r>
        <w:t>selbest</w:t>
      </w:r>
      <w:proofErr w:type="spellEnd"/>
      <w:r>
        <w:t xml:space="preserve"> tragen.</w:t>
      </w:r>
    </w:p>
    <w:p w14:paraId="38E1C785" w14:textId="77777777" w:rsidR="00CE4B49" w:rsidRDefault="00CE4B49" w:rsidP="00CE4B49">
      <w:pPr>
        <w:pStyle w:val="StandardWeb"/>
      </w:pPr>
      <w:proofErr w:type="spellStart"/>
      <w:r>
        <w:t>Vmb</w:t>
      </w:r>
      <w:proofErr w:type="spellEnd"/>
      <w:r>
        <w:t xml:space="preserve"> sechs ward er nackt </w:t>
      </w:r>
      <w:proofErr w:type="spellStart"/>
      <w:r>
        <w:t>vnd</w:t>
      </w:r>
      <w:proofErr w:type="spellEnd"/>
      <w:r>
        <w:t xml:space="preserve"> bloß</w:t>
      </w:r>
      <w:r>
        <w:br/>
        <w:t xml:space="preserve">an das </w:t>
      </w:r>
      <w:proofErr w:type="spellStart"/>
      <w:r>
        <w:t>creutz</w:t>
      </w:r>
      <w:proofErr w:type="spellEnd"/>
      <w:r>
        <w:t xml:space="preserve"> geschlagen,</w:t>
      </w:r>
      <w:r>
        <w:br/>
        <w:t xml:space="preserve">An dem er sein </w:t>
      </w:r>
      <w:proofErr w:type="spellStart"/>
      <w:r>
        <w:t>blut</w:t>
      </w:r>
      <w:proofErr w:type="spellEnd"/>
      <w:r>
        <w:t xml:space="preserve"> </w:t>
      </w:r>
      <w:proofErr w:type="spellStart"/>
      <w:r>
        <w:t>vergoß</w:t>
      </w:r>
      <w:proofErr w:type="spellEnd"/>
      <w:r>
        <w:t>,</w:t>
      </w:r>
      <w:r>
        <w:br/>
        <w:t xml:space="preserve">bettet mit </w:t>
      </w:r>
      <w:proofErr w:type="spellStart"/>
      <w:r>
        <w:t>weeklagen</w:t>
      </w:r>
      <w:proofErr w:type="spellEnd"/>
      <w:r>
        <w:t>;</w:t>
      </w:r>
      <w:r>
        <w:br/>
        <w:t xml:space="preserve">Die </w:t>
      </w:r>
      <w:proofErr w:type="spellStart"/>
      <w:r>
        <w:t>zuseher</w:t>
      </w:r>
      <w:proofErr w:type="spellEnd"/>
      <w:r>
        <w:t xml:space="preserve"> spotten sein,</w:t>
      </w:r>
      <w:r>
        <w:br/>
        <w:t xml:space="preserve">auch die </w:t>
      </w:r>
      <w:proofErr w:type="spellStart"/>
      <w:r>
        <w:t>bey</w:t>
      </w:r>
      <w:proofErr w:type="spellEnd"/>
      <w:r>
        <w:t xml:space="preserve"> </w:t>
      </w:r>
      <w:proofErr w:type="spellStart"/>
      <w:r>
        <w:t>jm</w:t>
      </w:r>
      <w:proofErr w:type="spellEnd"/>
      <w:r>
        <w:t xml:space="preserve"> </w:t>
      </w:r>
      <w:proofErr w:type="spellStart"/>
      <w:r>
        <w:t>hiengen</w:t>
      </w:r>
      <w:proofErr w:type="spellEnd"/>
      <w:r>
        <w:t>,</w:t>
      </w:r>
      <w:r>
        <w:br/>
      </w:r>
      <w:proofErr w:type="spellStart"/>
      <w:r>
        <w:t>biß</w:t>
      </w:r>
      <w:proofErr w:type="spellEnd"/>
      <w:r>
        <w:t xml:space="preserve"> die Sonn auch </w:t>
      </w:r>
      <w:proofErr w:type="spellStart"/>
      <w:r>
        <w:t>jren</w:t>
      </w:r>
      <w:proofErr w:type="spellEnd"/>
      <w:r>
        <w:t xml:space="preserve"> </w:t>
      </w:r>
      <w:proofErr w:type="spellStart"/>
      <w:r>
        <w:t>scheyn</w:t>
      </w:r>
      <w:proofErr w:type="spellEnd"/>
      <w:r>
        <w:br/>
        <w:t>entzog solchen dingen.</w:t>
      </w:r>
    </w:p>
    <w:p w14:paraId="48AFFD93" w14:textId="77777777" w:rsidR="00CE4B49" w:rsidRDefault="00CE4B49" w:rsidP="00CE4B49">
      <w:pPr>
        <w:pStyle w:val="StandardWeb"/>
      </w:pPr>
      <w:r>
        <w:t xml:space="preserve">Jesus </w:t>
      </w:r>
      <w:proofErr w:type="spellStart"/>
      <w:r>
        <w:t>schrey</w:t>
      </w:r>
      <w:proofErr w:type="spellEnd"/>
      <w:r>
        <w:t xml:space="preserve"> zur </w:t>
      </w:r>
      <w:proofErr w:type="spellStart"/>
      <w:r>
        <w:t>neundten</w:t>
      </w:r>
      <w:proofErr w:type="spellEnd"/>
      <w:r>
        <w:t xml:space="preserve"> </w:t>
      </w:r>
      <w:proofErr w:type="spellStart"/>
      <w:r>
        <w:t>stund</w:t>
      </w:r>
      <w:proofErr w:type="spellEnd"/>
      <w:r>
        <w:t>,</w:t>
      </w:r>
      <w:r>
        <w:br/>
        <w:t>klaget sich verlassen;</w:t>
      </w:r>
      <w:r>
        <w:br/>
        <w:t xml:space="preserve">Bald ward </w:t>
      </w:r>
      <w:proofErr w:type="spellStart"/>
      <w:r>
        <w:t>Gall</w:t>
      </w:r>
      <w:proofErr w:type="spellEnd"/>
      <w:r>
        <w:t xml:space="preserve"> </w:t>
      </w:r>
      <w:proofErr w:type="spellStart"/>
      <w:r>
        <w:t>inn</w:t>
      </w:r>
      <w:proofErr w:type="spellEnd"/>
      <w:r>
        <w:t xml:space="preserve"> seinen </w:t>
      </w:r>
      <w:proofErr w:type="spellStart"/>
      <w:r>
        <w:t>mund</w:t>
      </w:r>
      <w:proofErr w:type="spellEnd"/>
      <w:r>
        <w:br/>
        <w:t>mit Essig gelassen;</w:t>
      </w:r>
      <w:r>
        <w:br/>
        <w:t xml:space="preserve">Da gab er </w:t>
      </w:r>
      <w:proofErr w:type="spellStart"/>
      <w:r>
        <w:t>auff</w:t>
      </w:r>
      <w:proofErr w:type="spellEnd"/>
      <w:r>
        <w:t xml:space="preserve"> seinen </w:t>
      </w:r>
      <w:proofErr w:type="spellStart"/>
      <w:r>
        <w:t>Geyst</w:t>
      </w:r>
      <w:proofErr w:type="spellEnd"/>
      <w:r>
        <w:t>,</w:t>
      </w:r>
      <w:r>
        <w:br/>
      </w:r>
      <w:proofErr w:type="spellStart"/>
      <w:r>
        <w:t>vnd</w:t>
      </w:r>
      <w:proofErr w:type="spellEnd"/>
      <w:r>
        <w:t xml:space="preserve"> die </w:t>
      </w:r>
      <w:proofErr w:type="spellStart"/>
      <w:r>
        <w:t>erd</w:t>
      </w:r>
      <w:proofErr w:type="spellEnd"/>
      <w:r>
        <w:t xml:space="preserve"> erbebet,</w:t>
      </w:r>
      <w:r>
        <w:br/>
        <w:t xml:space="preserve">des Tempels </w:t>
      </w:r>
      <w:proofErr w:type="spellStart"/>
      <w:r>
        <w:t>vorhang</w:t>
      </w:r>
      <w:proofErr w:type="spellEnd"/>
      <w:r>
        <w:t xml:space="preserve"> </w:t>
      </w:r>
      <w:proofErr w:type="spellStart"/>
      <w:r>
        <w:t>zerreyß</w:t>
      </w:r>
      <w:proofErr w:type="spellEnd"/>
      <w:r>
        <w:br/>
      </w:r>
      <w:proofErr w:type="spellStart"/>
      <w:r>
        <w:t>vnd</w:t>
      </w:r>
      <w:proofErr w:type="spellEnd"/>
      <w:r>
        <w:t xml:space="preserve"> manch </w:t>
      </w:r>
      <w:proofErr w:type="spellStart"/>
      <w:r>
        <w:t>Felß</w:t>
      </w:r>
      <w:proofErr w:type="spellEnd"/>
      <w:r>
        <w:t xml:space="preserve"> </w:t>
      </w:r>
      <w:proofErr w:type="spellStart"/>
      <w:r>
        <w:t>zerklübet</w:t>
      </w:r>
      <w:proofErr w:type="spellEnd"/>
      <w:r>
        <w:t>.</w:t>
      </w:r>
    </w:p>
    <w:p w14:paraId="229FDC73" w14:textId="77777777" w:rsidR="00CE4B49" w:rsidRDefault="00CE4B49" w:rsidP="00CE4B49">
      <w:pPr>
        <w:pStyle w:val="StandardWeb"/>
      </w:pPr>
      <w:r>
        <w:t xml:space="preserve">Da man </w:t>
      </w:r>
      <w:proofErr w:type="spellStart"/>
      <w:r>
        <w:t>het</w:t>
      </w:r>
      <w:proofErr w:type="spellEnd"/>
      <w:r>
        <w:t xml:space="preserve"> zur Vesper </w:t>
      </w:r>
      <w:proofErr w:type="spellStart"/>
      <w:r>
        <w:t>zeyt</w:t>
      </w:r>
      <w:proofErr w:type="spellEnd"/>
      <w:r>
        <w:br/>
        <w:t xml:space="preserve">die </w:t>
      </w:r>
      <w:proofErr w:type="spellStart"/>
      <w:r>
        <w:t>schechher</w:t>
      </w:r>
      <w:proofErr w:type="spellEnd"/>
      <w:r>
        <w:t xml:space="preserve"> zerbrochen,</w:t>
      </w:r>
      <w:r>
        <w:br/>
        <w:t xml:space="preserve">Ward Jesus </w:t>
      </w:r>
      <w:proofErr w:type="spellStart"/>
      <w:r>
        <w:t>inn</w:t>
      </w:r>
      <w:proofErr w:type="spellEnd"/>
      <w:r>
        <w:t xml:space="preserve"> seine </w:t>
      </w:r>
      <w:proofErr w:type="spellStart"/>
      <w:r>
        <w:t>seyt</w:t>
      </w:r>
      <w:proofErr w:type="spellEnd"/>
      <w:r>
        <w:br/>
        <w:t xml:space="preserve">mit </w:t>
      </w:r>
      <w:proofErr w:type="spellStart"/>
      <w:r>
        <w:t>eim</w:t>
      </w:r>
      <w:proofErr w:type="spellEnd"/>
      <w:r>
        <w:t xml:space="preserve"> </w:t>
      </w:r>
      <w:proofErr w:type="spellStart"/>
      <w:r>
        <w:t>Sper</w:t>
      </w:r>
      <w:proofErr w:type="spellEnd"/>
      <w:r>
        <w:t xml:space="preserve"> gestochen,</w:t>
      </w:r>
      <w:r>
        <w:br/>
      </w:r>
      <w:proofErr w:type="spellStart"/>
      <w:r>
        <w:t>Darauß</w:t>
      </w:r>
      <w:proofErr w:type="spellEnd"/>
      <w:r>
        <w:t xml:space="preserve"> </w:t>
      </w:r>
      <w:proofErr w:type="spellStart"/>
      <w:r>
        <w:t>blut</w:t>
      </w:r>
      <w:proofErr w:type="spellEnd"/>
      <w:r>
        <w:t xml:space="preserve"> </w:t>
      </w:r>
      <w:proofErr w:type="spellStart"/>
      <w:r>
        <w:t>vnd</w:t>
      </w:r>
      <w:proofErr w:type="spellEnd"/>
      <w:r>
        <w:t xml:space="preserve"> </w:t>
      </w:r>
      <w:proofErr w:type="spellStart"/>
      <w:r>
        <w:t>wasser</w:t>
      </w:r>
      <w:proofErr w:type="spellEnd"/>
      <w:r>
        <w:t xml:space="preserve"> </w:t>
      </w:r>
      <w:proofErr w:type="spellStart"/>
      <w:r>
        <w:t>rhan</w:t>
      </w:r>
      <w:proofErr w:type="spellEnd"/>
      <w:r>
        <w:t>,</w:t>
      </w:r>
      <w:r>
        <w:br/>
        <w:t xml:space="preserve">die </w:t>
      </w:r>
      <w:proofErr w:type="spellStart"/>
      <w:r>
        <w:t>Schriefft</w:t>
      </w:r>
      <w:proofErr w:type="spellEnd"/>
      <w:r>
        <w:t xml:space="preserve"> zu erfüllen,</w:t>
      </w:r>
      <w:r>
        <w:br/>
        <w:t xml:space="preserve">wie Johannes </w:t>
      </w:r>
      <w:proofErr w:type="spellStart"/>
      <w:r>
        <w:t>zeyget</w:t>
      </w:r>
      <w:proofErr w:type="spellEnd"/>
      <w:r>
        <w:t xml:space="preserve"> an,</w:t>
      </w:r>
      <w:r>
        <w:br/>
        <w:t xml:space="preserve">nur </w:t>
      </w:r>
      <w:proofErr w:type="spellStart"/>
      <w:r>
        <w:t>vmb</w:t>
      </w:r>
      <w:proofErr w:type="spellEnd"/>
      <w:r>
        <w:t xml:space="preserve"> </w:t>
      </w:r>
      <w:proofErr w:type="spellStart"/>
      <w:r>
        <w:t>vnsert</w:t>
      </w:r>
      <w:proofErr w:type="spellEnd"/>
      <w:r>
        <w:t xml:space="preserve"> willen.</w:t>
      </w:r>
    </w:p>
    <w:p w14:paraId="69D8FEC4" w14:textId="77777777" w:rsidR="00CE4B49" w:rsidRDefault="00CE4B49" w:rsidP="00CE4B49">
      <w:pPr>
        <w:pStyle w:val="StandardWeb"/>
      </w:pPr>
      <w:r>
        <w:t xml:space="preserve">Da der tag sein ende </w:t>
      </w:r>
      <w:proofErr w:type="spellStart"/>
      <w:r>
        <w:t>namm</w:t>
      </w:r>
      <w:proofErr w:type="spellEnd"/>
      <w:r>
        <w:t>,</w:t>
      </w:r>
      <w:r>
        <w:br/>
        <w:t xml:space="preserve">der </w:t>
      </w:r>
      <w:proofErr w:type="spellStart"/>
      <w:r>
        <w:t>abent</w:t>
      </w:r>
      <w:proofErr w:type="spellEnd"/>
      <w:r>
        <w:t xml:space="preserve"> war kommen,</w:t>
      </w:r>
      <w:r>
        <w:br/>
        <w:t xml:space="preserve">Ward Jesus </w:t>
      </w:r>
      <w:proofErr w:type="spellStart"/>
      <w:r>
        <w:t>vons</w:t>
      </w:r>
      <w:proofErr w:type="spellEnd"/>
      <w:r>
        <w:t xml:space="preserve"> </w:t>
      </w:r>
      <w:proofErr w:type="spellStart"/>
      <w:r>
        <w:t>Creutzes</w:t>
      </w:r>
      <w:proofErr w:type="spellEnd"/>
      <w:r>
        <w:t xml:space="preserve"> stamm</w:t>
      </w:r>
      <w:r>
        <w:br/>
        <w:t>durch Joseph genommen,</w:t>
      </w:r>
      <w:r>
        <w:br/>
        <w:t xml:space="preserve">Herrlich nach Jüdischer </w:t>
      </w:r>
      <w:proofErr w:type="spellStart"/>
      <w:r>
        <w:t>art</w:t>
      </w:r>
      <w:proofErr w:type="spellEnd"/>
      <w:r>
        <w:br/>
      </w:r>
      <w:proofErr w:type="spellStart"/>
      <w:r>
        <w:t>inn</w:t>
      </w:r>
      <w:proofErr w:type="spellEnd"/>
      <w:r>
        <w:t xml:space="preserve"> ein Grab </w:t>
      </w:r>
      <w:proofErr w:type="spellStart"/>
      <w:r>
        <w:t>geleget</w:t>
      </w:r>
      <w:proofErr w:type="spellEnd"/>
      <w:r>
        <w:t>,</w:t>
      </w:r>
      <w:r>
        <w:br/>
      </w:r>
      <w:proofErr w:type="spellStart"/>
      <w:r>
        <w:t>alda</w:t>
      </w:r>
      <w:proofErr w:type="spellEnd"/>
      <w:r>
        <w:t xml:space="preserve"> mit </w:t>
      </w:r>
      <w:proofErr w:type="spellStart"/>
      <w:r>
        <w:t>hüttern</w:t>
      </w:r>
      <w:proofErr w:type="spellEnd"/>
      <w:r>
        <w:t xml:space="preserve"> </w:t>
      </w:r>
      <w:proofErr w:type="spellStart"/>
      <w:r>
        <w:t>verwart</w:t>
      </w:r>
      <w:proofErr w:type="spellEnd"/>
      <w:r>
        <w:t>,</w:t>
      </w:r>
      <w:r>
        <w:br/>
        <w:t xml:space="preserve">wie Mattheus </w:t>
      </w:r>
      <w:proofErr w:type="spellStart"/>
      <w:r>
        <w:t>zeyget</w:t>
      </w:r>
      <w:proofErr w:type="spellEnd"/>
      <w:r>
        <w:t>.</w:t>
      </w:r>
    </w:p>
    <w:p w14:paraId="44B2A0FC" w14:textId="48B99D08" w:rsidR="00556A3C" w:rsidRDefault="00CE4B49" w:rsidP="00CE4B49">
      <w:pPr>
        <w:pStyle w:val="StandardWeb"/>
      </w:pPr>
      <w:r>
        <w:t xml:space="preserve">O </w:t>
      </w:r>
      <w:proofErr w:type="spellStart"/>
      <w:r>
        <w:t>hilff</w:t>
      </w:r>
      <w:proofErr w:type="spellEnd"/>
      <w:r>
        <w:t>, Christe, Gottes Son,</w:t>
      </w:r>
      <w:r>
        <w:br/>
        <w:t xml:space="preserve">durch dein bitter </w:t>
      </w:r>
      <w:proofErr w:type="spellStart"/>
      <w:r>
        <w:t>leyden</w:t>
      </w:r>
      <w:proofErr w:type="spellEnd"/>
      <w:r>
        <w:t>,</w:t>
      </w:r>
      <w:r>
        <w:br/>
        <w:t xml:space="preserve">Das wir </w:t>
      </w:r>
      <w:proofErr w:type="spellStart"/>
      <w:r>
        <w:t>stetz</w:t>
      </w:r>
      <w:proofErr w:type="spellEnd"/>
      <w:r>
        <w:t xml:space="preserve"> dir </w:t>
      </w:r>
      <w:proofErr w:type="spellStart"/>
      <w:r>
        <w:t>vnterthan</w:t>
      </w:r>
      <w:proofErr w:type="spellEnd"/>
      <w:r>
        <w:br/>
        <w:t xml:space="preserve">all </w:t>
      </w:r>
      <w:proofErr w:type="spellStart"/>
      <w:r>
        <w:t>vntugent</w:t>
      </w:r>
      <w:proofErr w:type="spellEnd"/>
      <w:r>
        <w:t xml:space="preserve"> </w:t>
      </w:r>
      <w:proofErr w:type="spellStart"/>
      <w:r>
        <w:t>meyden</w:t>
      </w:r>
      <w:proofErr w:type="spellEnd"/>
      <w:r>
        <w:t>,</w:t>
      </w:r>
      <w:r>
        <w:br/>
        <w:t xml:space="preserve">Deinen </w:t>
      </w:r>
      <w:proofErr w:type="spellStart"/>
      <w:r>
        <w:t>tod</w:t>
      </w:r>
      <w:proofErr w:type="spellEnd"/>
      <w:r>
        <w:t xml:space="preserve"> </w:t>
      </w:r>
      <w:proofErr w:type="spellStart"/>
      <w:r>
        <w:t>vnd</w:t>
      </w:r>
      <w:proofErr w:type="spellEnd"/>
      <w:r>
        <w:t xml:space="preserve"> sein </w:t>
      </w:r>
      <w:proofErr w:type="spellStart"/>
      <w:r>
        <w:t>vrsach</w:t>
      </w:r>
      <w:proofErr w:type="spellEnd"/>
      <w:r>
        <w:br/>
      </w:r>
      <w:proofErr w:type="spellStart"/>
      <w:r>
        <w:t>fruchtbarlich</w:t>
      </w:r>
      <w:proofErr w:type="spellEnd"/>
      <w:r>
        <w:t xml:space="preserve"> </w:t>
      </w:r>
      <w:proofErr w:type="spellStart"/>
      <w:r>
        <w:t>bedencken</w:t>
      </w:r>
      <w:proofErr w:type="spellEnd"/>
      <w:r>
        <w:t>,</w:t>
      </w:r>
      <w:r>
        <w:br/>
        <w:t xml:space="preserve">dafür, </w:t>
      </w:r>
      <w:proofErr w:type="spellStart"/>
      <w:r>
        <w:t>wiewol</w:t>
      </w:r>
      <w:proofErr w:type="spellEnd"/>
      <w:r>
        <w:t xml:space="preserve"> arm </w:t>
      </w:r>
      <w:proofErr w:type="spellStart"/>
      <w:r>
        <w:t>vnd</w:t>
      </w:r>
      <w:proofErr w:type="spellEnd"/>
      <w:r>
        <w:t xml:space="preserve"> schwach,</w:t>
      </w:r>
      <w:r>
        <w:br/>
        <w:t xml:space="preserve">dir </w:t>
      </w:r>
      <w:proofErr w:type="spellStart"/>
      <w:r>
        <w:t>danckopffer</w:t>
      </w:r>
      <w:proofErr w:type="spellEnd"/>
      <w:r>
        <w:t xml:space="preserve"> </w:t>
      </w:r>
      <w:proofErr w:type="spellStart"/>
      <w:r>
        <w:t>schencken</w:t>
      </w:r>
      <w:proofErr w:type="spellEnd"/>
      <w:r>
        <w:t>. Amen.</w:t>
      </w:r>
    </w:p>
    <w:p w14:paraId="13CA15E6" w14:textId="77777777" w:rsidR="00556A3C" w:rsidRDefault="00556A3C">
      <w:pPr>
        <w:spacing w:after="0" w:line="240" w:lineRule="auto"/>
        <w:rPr>
          <w:rFonts w:eastAsia="Times New Roman"/>
          <w:szCs w:val="24"/>
          <w:lang w:eastAsia="de-DE"/>
        </w:rPr>
      </w:pPr>
      <w:r>
        <w:br w:type="page"/>
      </w:r>
    </w:p>
    <w:p w14:paraId="6603B5A0" w14:textId="77777777" w:rsidR="00D5498D" w:rsidRPr="00D5498D" w:rsidRDefault="00D5498D" w:rsidP="00CE4B49">
      <w:pPr>
        <w:pStyle w:val="berschrift1"/>
      </w:pPr>
      <w:r w:rsidRPr="00D5498D">
        <w:t>Quellen:</w:t>
      </w:r>
    </w:p>
    <w:p w14:paraId="375B9D82" w14:textId="77777777" w:rsidR="00BD71A4" w:rsidRDefault="00D5498D" w:rsidP="00CE4B4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0B64AA9" w14:textId="77777777" w:rsidR="00BD71A4" w:rsidRDefault="00253692" w:rsidP="00CE4B49">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C5B0557" w14:textId="77777777" w:rsidR="00BD71A4" w:rsidRDefault="00253692" w:rsidP="00CE4B49">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4AE8D38A" w14:textId="77777777" w:rsidR="00BD71A4" w:rsidRDefault="00253692" w:rsidP="00CE4B49">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1083590" w14:textId="77777777" w:rsidR="00BD71A4" w:rsidRDefault="00253692" w:rsidP="00CE4B49">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12FBCCC0" w14:textId="77777777" w:rsidR="00D5498D" w:rsidRPr="00D5498D" w:rsidRDefault="00BD71A4" w:rsidP="00CE4B4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0EAA9C1" w14:textId="77777777" w:rsidR="00D5498D" w:rsidRPr="00D5498D" w:rsidRDefault="00D5498D" w:rsidP="00CE4B4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7F404F" w14:textId="77777777" w:rsidR="00D5498D" w:rsidRPr="00D5498D" w:rsidRDefault="00D5498D" w:rsidP="00CE4B4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DD2DF75" w14:textId="77777777" w:rsidR="00BD71A4" w:rsidRDefault="00BD71A4" w:rsidP="00CE4B49">
      <w:pPr>
        <w:spacing w:after="0" w:line="240" w:lineRule="auto"/>
        <w:rPr>
          <w:rFonts w:eastAsia="Times New Roman"/>
          <w:color w:val="000000"/>
          <w:szCs w:val="24"/>
          <w:lang w:eastAsia="de-DE"/>
        </w:rPr>
      </w:pPr>
      <w:r>
        <w:rPr>
          <w:rFonts w:eastAsia="Times New Roman"/>
          <w:color w:val="000000"/>
          <w:szCs w:val="24"/>
          <w:lang w:eastAsia="de-DE"/>
        </w:rPr>
        <w:br w:type="page"/>
      </w:r>
    </w:p>
    <w:p w14:paraId="3DD34D4B" w14:textId="77777777" w:rsidR="00082307" w:rsidRDefault="00BD71A4" w:rsidP="00CE4B49">
      <w:pPr>
        <w:pStyle w:val="berschrift1"/>
      </w:pPr>
      <w:r>
        <w:t>Spendenaufruf</w:t>
      </w:r>
    </w:p>
    <w:p w14:paraId="6E48FC27" w14:textId="77777777" w:rsidR="00BD71A4" w:rsidRDefault="00BD71A4" w:rsidP="00CE4B4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0FE5012"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752653B"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F026618"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A138DF8"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B3A489F" w14:textId="77777777" w:rsidR="00BD71A4" w:rsidRDefault="00253692" w:rsidP="00CE4B49">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600DA52"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9C45E9E"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D6EC3A4" w14:textId="77777777" w:rsidR="00BD71A4" w:rsidRDefault="00BD71A4" w:rsidP="00CE4B4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D544829" w14:textId="77777777" w:rsidR="00D5498D" w:rsidRPr="00D5498D" w:rsidRDefault="00D5498D" w:rsidP="00CE4B4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614814" w14:textId="77777777" w:rsidR="008E63BE" w:rsidRDefault="00D5498D" w:rsidP="00CE4B4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B49"/>
    <w:rsid w:val="000700B0"/>
    <w:rsid w:val="00082307"/>
    <w:rsid w:val="000C66E5"/>
    <w:rsid w:val="000D088F"/>
    <w:rsid w:val="00122BD9"/>
    <w:rsid w:val="0012738B"/>
    <w:rsid w:val="001F54C4"/>
    <w:rsid w:val="0022039F"/>
    <w:rsid w:val="00253692"/>
    <w:rsid w:val="00272484"/>
    <w:rsid w:val="00297F83"/>
    <w:rsid w:val="002E6D11"/>
    <w:rsid w:val="00381C0C"/>
    <w:rsid w:val="00493B65"/>
    <w:rsid w:val="00537F59"/>
    <w:rsid w:val="00556A3C"/>
    <w:rsid w:val="00636F93"/>
    <w:rsid w:val="007166CE"/>
    <w:rsid w:val="00737EF6"/>
    <w:rsid w:val="00760119"/>
    <w:rsid w:val="007E1779"/>
    <w:rsid w:val="0083667B"/>
    <w:rsid w:val="008D7463"/>
    <w:rsid w:val="008E417E"/>
    <w:rsid w:val="008E63BE"/>
    <w:rsid w:val="00B365E5"/>
    <w:rsid w:val="00BD71A4"/>
    <w:rsid w:val="00C35859"/>
    <w:rsid w:val="00CC4EAC"/>
    <w:rsid w:val="00CE4B49"/>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D3D4"/>
  <w15:chartTrackingRefBased/>
  <w15:docId w15:val="{88C81882-3175-408E-8AE8-95EEB892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CE4B49"/>
  </w:style>
  <w:style w:type="character" w:customStyle="1" w:styleId="cat-links">
    <w:name w:val="cat-links"/>
    <w:basedOn w:val="Absatz-Standardschriftart"/>
    <w:rsid w:val="00CE4B49"/>
  </w:style>
  <w:style w:type="character" w:customStyle="1" w:styleId="tags-links">
    <w:name w:val="tags-links"/>
    <w:basedOn w:val="Absatz-Standardschriftart"/>
    <w:rsid w:val="00CE4B49"/>
  </w:style>
  <w:style w:type="character" w:customStyle="1" w:styleId="comments-link">
    <w:name w:val="comments-link"/>
    <w:basedOn w:val="Absatz-Standardschriftart"/>
    <w:rsid w:val="00CE4B49"/>
  </w:style>
  <w:style w:type="character" w:customStyle="1" w:styleId="edit-link">
    <w:name w:val="edit-link"/>
    <w:basedOn w:val="Absatz-Standardschriftart"/>
    <w:rsid w:val="00CE4B49"/>
  </w:style>
  <w:style w:type="character" w:styleId="Hervorhebung">
    <w:name w:val="Emphasis"/>
    <w:basedOn w:val="Absatz-Standardschriftart"/>
    <w:uiPriority w:val="20"/>
    <w:qFormat/>
    <w:rsid w:val="00CE4B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4499650">
      <w:bodyDiv w:val="1"/>
      <w:marLeft w:val="0"/>
      <w:marRight w:val="0"/>
      <w:marTop w:val="0"/>
      <w:marBottom w:val="0"/>
      <w:divBdr>
        <w:top w:val="none" w:sz="0" w:space="0" w:color="auto"/>
        <w:left w:val="none" w:sz="0" w:space="0" w:color="auto"/>
        <w:bottom w:val="none" w:sz="0" w:space="0" w:color="auto"/>
        <w:right w:val="none" w:sz="0" w:space="0" w:color="auto"/>
      </w:divBdr>
      <w:divsChild>
        <w:div w:id="237252901">
          <w:marLeft w:val="0"/>
          <w:marRight w:val="0"/>
          <w:marTop w:val="0"/>
          <w:marBottom w:val="0"/>
          <w:divBdr>
            <w:top w:val="none" w:sz="0" w:space="0" w:color="auto"/>
            <w:left w:val="none" w:sz="0" w:space="0" w:color="auto"/>
            <w:bottom w:val="none" w:sz="0" w:space="0" w:color="auto"/>
            <w:right w:val="none" w:sz="0" w:space="0" w:color="auto"/>
          </w:divBdr>
        </w:div>
        <w:div w:id="1779254934">
          <w:marLeft w:val="0"/>
          <w:marRight w:val="0"/>
          <w:marTop w:val="0"/>
          <w:marBottom w:val="0"/>
          <w:divBdr>
            <w:top w:val="none" w:sz="0" w:space="0" w:color="auto"/>
            <w:left w:val="none" w:sz="0" w:space="0" w:color="auto"/>
            <w:bottom w:val="none" w:sz="0" w:space="0" w:color="auto"/>
            <w:right w:val="none" w:sz="0" w:space="0" w:color="auto"/>
          </w:divBdr>
        </w:div>
        <w:div w:id="302319659">
          <w:marLeft w:val="0"/>
          <w:marRight w:val="0"/>
          <w:marTop w:val="0"/>
          <w:marBottom w:val="0"/>
          <w:divBdr>
            <w:top w:val="none" w:sz="0" w:space="0" w:color="auto"/>
            <w:left w:val="none" w:sz="0" w:space="0" w:color="auto"/>
            <w:bottom w:val="none" w:sz="0" w:space="0" w:color="auto"/>
            <w:right w:val="none" w:sz="0" w:space="0" w:color="auto"/>
          </w:divBdr>
        </w:div>
        <w:div w:id="1787501736">
          <w:marLeft w:val="0"/>
          <w:marRight w:val="0"/>
          <w:marTop w:val="0"/>
          <w:marBottom w:val="0"/>
          <w:divBdr>
            <w:top w:val="none" w:sz="0" w:space="0" w:color="auto"/>
            <w:left w:val="none" w:sz="0" w:space="0" w:color="auto"/>
            <w:bottom w:val="none" w:sz="0" w:space="0" w:color="auto"/>
            <w:right w:val="none" w:sz="0" w:space="0" w:color="auto"/>
          </w:divBdr>
        </w:div>
        <w:div w:id="2062753301">
          <w:marLeft w:val="0"/>
          <w:marRight w:val="0"/>
          <w:marTop w:val="0"/>
          <w:marBottom w:val="0"/>
          <w:divBdr>
            <w:top w:val="none" w:sz="0" w:space="0" w:color="auto"/>
            <w:left w:val="none" w:sz="0" w:space="0" w:color="auto"/>
            <w:bottom w:val="none" w:sz="0" w:space="0" w:color="auto"/>
            <w:right w:val="none" w:sz="0" w:space="0" w:color="auto"/>
          </w:divBdr>
        </w:div>
        <w:div w:id="571551968">
          <w:marLeft w:val="0"/>
          <w:marRight w:val="0"/>
          <w:marTop w:val="0"/>
          <w:marBottom w:val="0"/>
          <w:divBdr>
            <w:top w:val="none" w:sz="0" w:space="0" w:color="auto"/>
            <w:left w:val="none" w:sz="0" w:space="0" w:color="auto"/>
            <w:bottom w:val="none" w:sz="0" w:space="0" w:color="auto"/>
            <w:right w:val="none" w:sz="0" w:space="0" w:color="auto"/>
          </w:divBdr>
        </w:div>
        <w:div w:id="714735794">
          <w:marLeft w:val="0"/>
          <w:marRight w:val="0"/>
          <w:marTop w:val="0"/>
          <w:marBottom w:val="0"/>
          <w:divBdr>
            <w:top w:val="none" w:sz="0" w:space="0" w:color="auto"/>
            <w:left w:val="none" w:sz="0" w:space="0" w:color="auto"/>
            <w:bottom w:val="none" w:sz="0" w:space="0" w:color="auto"/>
            <w:right w:val="none" w:sz="0" w:space="0" w:color="auto"/>
          </w:divBdr>
        </w:div>
        <w:div w:id="894001499">
          <w:marLeft w:val="0"/>
          <w:marRight w:val="0"/>
          <w:marTop w:val="0"/>
          <w:marBottom w:val="0"/>
          <w:divBdr>
            <w:top w:val="none" w:sz="0" w:space="0" w:color="auto"/>
            <w:left w:val="none" w:sz="0" w:space="0" w:color="auto"/>
            <w:bottom w:val="none" w:sz="0" w:space="0" w:color="auto"/>
            <w:right w:val="none" w:sz="0" w:space="0" w:color="auto"/>
          </w:divBdr>
        </w:div>
        <w:div w:id="2016224988">
          <w:marLeft w:val="0"/>
          <w:marRight w:val="0"/>
          <w:marTop w:val="0"/>
          <w:marBottom w:val="0"/>
          <w:divBdr>
            <w:top w:val="none" w:sz="0" w:space="0" w:color="auto"/>
            <w:left w:val="none" w:sz="0" w:space="0" w:color="auto"/>
            <w:bottom w:val="none" w:sz="0" w:space="0" w:color="auto"/>
            <w:right w:val="none" w:sz="0" w:space="0" w:color="auto"/>
          </w:divBdr>
        </w:div>
        <w:div w:id="130045824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26372679">
      <w:bodyDiv w:val="1"/>
      <w:marLeft w:val="0"/>
      <w:marRight w:val="0"/>
      <w:marTop w:val="0"/>
      <w:marBottom w:val="0"/>
      <w:divBdr>
        <w:top w:val="none" w:sz="0" w:space="0" w:color="auto"/>
        <w:left w:val="none" w:sz="0" w:space="0" w:color="auto"/>
        <w:bottom w:val="none" w:sz="0" w:space="0" w:color="auto"/>
        <w:right w:val="none" w:sz="0" w:space="0" w:color="auto"/>
      </w:divBdr>
      <w:divsChild>
        <w:div w:id="1064181027">
          <w:marLeft w:val="0"/>
          <w:marRight w:val="0"/>
          <w:marTop w:val="0"/>
          <w:marBottom w:val="0"/>
          <w:divBdr>
            <w:top w:val="none" w:sz="0" w:space="0" w:color="auto"/>
            <w:left w:val="none" w:sz="0" w:space="0" w:color="auto"/>
            <w:bottom w:val="none" w:sz="0" w:space="0" w:color="auto"/>
            <w:right w:val="none" w:sz="0" w:space="0" w:color="auto"/>
          </w:divBdr>
        </w:div>
        <w:div w:id="1469202679">
          <w:marLeft w:val="0"/>
          <w:marRight w:val="0"/>
          <w:marTop w:val="0"/>
          <w:marBottom w:val="0"/>
          <w:divBdr>
            <w:top w:val="none" w:sz="0" w:space="0" w:color="auto"/>
            <w:left w:val="none" w:sz="0" w:space="0" w:color="auto"/>
            <w:bottom w:val="none" w:sz="0" w:space="0" w:color="auto"/>
            <w:right w:val="none" w:sz="0" w:space="0" w:color="auto"/>
          </w:divBdr>
        </w:div>
        <w:div w:id="1385105273">
          <w:marLeft w:val="0"/>
          <w:marRight w:val="0"/>
          <w:marTop w:val="0"/>
          <w:marBottom w:val="0"/>
          <w:divBdr>
            <w:top w:val="none" w:sz="0" w:space="0" w:color="auto"/>
            <w:left w:val="none" w:sz="0" w:space="0" w:color="auto"/>
            <w:bottom w:val="none" w:sz="0" w:space="0" w:color="auto"/>
            <w:right w:val="none" w:sz="0" w:space="0" w:color="auto"/>
          </w:divBdr>
        </w:div>
        <w:div w:id="1138185603">
          <w:marLeft w:val="0"/>
          <w:marRight w:val="0"/>
          <w:marTop w:val="0"/>
          <w:marBottom w:val="0"/>
          <w:divBdr>
            <w:top w:val="none" w:sz="0" w:space="0" w:color="auto"/>
            <w:left w:val="none" w:sz="0" w:space="0" w:color="auto"/>
            <w:bottom w:val="none" w:sz="0" w:space="0" w:color="auto"/>
            <w:right w:val="none" w:sz="0" w:space="0" w:color="auto"/>
          </w:divBdr>
        </w:div>
        <w:div w:id="528958095">
          <w:marLeft w:val="0"/>
          <w:marRight w:val="0"/>
          <w:marTop w:val="0"/>
          <w:marBottom w:val="0"/>
          <w:divBdr>
            <w:top w:val="none" w:sz="0" w:space="0" w:color="auto"/>
            <w:left w:val="none" w:sz="0" w:space="0" w:color="auto"/>
            <w:bottom w:val="none" w:sz="0" w:space="0" w:color="auto"/>
            <w:right w:val="none" w:sz="0" w:space="0" w:color="auto"/>
          </w:divBdr>
        </w:div>
        <w:div w:id="1934968162">
          <w:marLeft w:val="0"/>
          <w:marRight w:val="0"/>
          <w:marTop w:val="0"/>
          <w:marBottom w:val="0"/>
          <w:divBdr>
            <w:top w:val="none" w:sz="0" w:space="0" w:color="auto"/>
            <w:left w:val="none" w:sz="0" w:space="0" w:color="auto"/>
            <w:bottom w:val="none" w:sz="0" w:space="0" w:color="auto"/>
            <w:right w:val="none" w:sz="0" w:space="0" w:color="auto"/>
          </w:divBdr>
        </w:div>
        <w:div w:id="1601990948">
          <w:marLeft w:val="0"/>
          <w:marRight w:val="0"/>
          <w:marTop w:val="0"/>
          <w:marBottom w:val="0"/>
          <w:divBdr>
            <w:top w:val="none" w:sz="0" w:space="0" w:color="auto"/>
            <w:left w:val="none" w:sz="0" w:space="0" w:color="auto"/>
            <w:bottom w:val="none" w:sz="0" w:space="0" w:color="auto"/>
            <w:right w:val="none" w:sz="0" w:space="0" w:color="auto"/>
          </w:divBdr>
        </w:div>
        <w:div w:id="619267871">
          <w:marLeft w:val="0"/>
          <w:marRight w:val="0"/>
          <w:marTop w:val="0"/>
          <w:marBottom w:val="0"/>
          <w:divBdr>
            <w:top w:val="none" w:sz="0" w:space="0" w:color="auto"/>
            <w:left w:val="none" w:sz="0" w:space="0" w:color="auto"/>
            <w:bottom w:val="none" w:sz="0" w:space="0" w:color="auto"/>
            <w:right w:val="none" w:sz="0" w:space="0" w:color="auto"/>
          </w:divBdr>
        </w:div>
        <w:div w:id="485779893">
          <w:marLeft w:val="0"/>
          <w:marRight w:val="0"/>
          <w:marTop w:val="0"/>
          <w:marBottom w:val="0"/>
          <w:divBdr>
            <w:top w:val="none" w:sz="0" w:space="0" w:color="auto"/>
            <w:left w:val="none" w:sz="0" w:space="0" w:color="auto"/>
            <w:bottom w:val="none" w:sz="0" w:space="0" w:color="auto"/>
            <w:right w:val="none" w:sz="0" w:space="0" w:color="auto"/>
          </w:divBdr>
        </w:div>
        <w:div w:id="166038068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4216796">
      <w:bodyDiv w:val="1"/>
      <w:marLeft w:val="0"/>
      <w:marRight w:val="0"/>
      <w:marTop w:val="0"/>
      <w:marBottom w:val="0"/>
      <w:divBdr>
        <w:top w:val="none" w:sz="0" w:space="0" w:color="auto"/>
        <w:left w:val="none" w:sz="0" w:space="0" w:color="auto"/>
        <w:bottom w:val="none" w:sz="0" w:space="0" w:color="auto"/>
        <w:right w:val="none" w:sz="0" w:space="0" w:color="auto"/>
      </w:divBdr>
      <w:divsChild>
        <w:div w:id="292096855">
          <w:marLeft w:val="0"/>
          <w:marRight w:val="0"/>
          <w:marTop w:val="0"/>
          <w:marBottom w:val="0"/>
          <w:divBdr>
            <w:top w:val="none" w:sz="0" w:space="0" w:color="auto"/>
            <w:left w:val="none" w:sz="0" w:space="0" w:color="auto"/>
            <w:bottom w:val="none" w:sz="0" w:space="0" w:color="auto"/>
            <w:right w:val="none" w:sz="0" w:space="0" w:color="auto"/>
          </w:divBdr>
        </w:div>
        <w:div w:id="230774847">
          <w:marLeft w:val="0"/>
          <w:marRight w:val="0"/>
          <w:marTop w:val="0"/>
          <w:marBottom w:val="0"/>
          <w:divBdr>
            <w:top w:val="none" w:sz="0" w:space="0" w:color="auto"/>
            <w:left w:val="none" w:sz="0" w:space="0" w:color="auto"/>
            <w:bottom w:val="none" w:sz="0" w:space="0" w:color="auto"/>
            <w:right w:val="none" w:sz="0" w:space="0" w:color="auto"/>
          </w:divBdr>
        </w:div>
        <w:div w:id="185212855">
          <w:marLeft w:val="0"/>
          <w:marRight w:val="0"/>
          <w:marTop w:val="0"/>
          <w:marBottom w:val="0"/>
          <w:divBdr>
            <w:top w:val="none" w:sz="0" w:space="0" w:color="auto"/>
            <w:left w:val="none" w:sz="0" w:space="0" w:color="auto"/>
            <w:bottom w:val="none" w:sz="0" w:space="0" w:color="auto"/>
            <w:right w:val="none" w:sz="0" w:space="0" w:color="auto"/>
          </w:divBdr>
        </w:div>
        <w:div w:id="1399674617">
          <w:marLeft w:val="0"/>
          <w:marRight w:val="0"/>
          <w:marTop w:val="0"/>
          <w:marBottom w:val="0"/>
          <w:divBdr>
            <w:top w:val="none" w:sz="0" w:space="0" w:color="auto"/>
            <w:left w:val="none" w:sz="0" w:space="0" w:color="auto"/>
            <w:bottom w:val="none" w:sz="0" w:space="0" w:color="auto"/>
            <w:right w:val="none" w:sz="0" w:space="0" w:color="auto"/>
          </w:divBdr>
        </w:div>
        <w:div w:id="807363414">
          <w:marLeft w:val="0"/>
          <w:marRight w:val="0"/>
          <w:marTop w:val="0"/>
          <w:marBottom w:val="0"/>
          <w:divBdr>
            <w:top w:val="none" w:sz="0" w:space="0" w:color="auto"/>
            <w:left w:val="none" w:sz="0" w:space="0" w:color="auto"/>
            <w:bottom w:val="none" w:sz="0" w:space="0" w:color="auto"/>
            <w:right w:val="none" w:sz="0" w:space="0" w:color="auto"/>
          </w:divBdr>
        </w:div>
        <w:div w:id="114567875">
          <w:marLeft w:val="0"/>
          <w:marRight w:val="0"/>
          <w:marTop w:val="0"/>
          <w:marBottom w:val="0"/>
          <w:divBdr>
            <w:top w:val="none" w:sz="0" w:space="0" w:color="auto"/>
            <w:left w:val="none" w:sz="0" w:space="0" w:color="auto"/>
            <w:bottom w:val="none" w:sz="0" w:space="0" w:color="auto"/>
            <w:right w:val="none" w:sz="0" w:space="0" w:color="auto"/>
          </w:divBdr>
        </w:div>
        <w:div w:id="578903406">
          <w:marLeft w:val="0"/>
          <w:marRight w:val="0"/>
          <w:marTop w:val="0"/>
          <w:marBottom w:val="0"/>
          <w:divBdr>
            <w:top w:val="none" w:sz="0" w:space="0" w:color="auto"/>
            <w:left w:val="none" w:sz="0" w:space="0" w:color="auto"/>
            <w:bottom w:val="none" w:sz="0" w:space="0" w:color="auto"/>
            <w:right w:val="none" w:sz="0" w:space="0" w:color="auto"/>
          </w:divBdr>
        </w:div>
        <w:div w:id="1769039947">
          <w:marLeft w:val="0"/>
          <w:marRight w:val="0"/>
          <w:marTop w:val="0"/>
          <w:marBottom w:val="0"/>
          <w:divBdr>
            <w:top w:val="none" w:sz="0" w:space="0" w:color="auto"/>
            <w:left w:val="none" w:sz="0" w:space="0" w:color="auto"/>
            <w:bottom w:val="none" w:sz="0" w:space="0" w:color="auto"/>
            <w:right w:val="none" w:sz="0" w:space="0" w:color="auto"/>
          </w:divBdr>
        </w:div>
        <w:div w:id="533538886">
          <w:marLeft w:val="0"/>
          <w:marRight w:val="0"/>
          <w:marTop w:val="0"/>
          <w:marBottom w:val="0"/>
          <w:divBdr>
            <w:top w:val="none" w:sz="0" w:space="0" w:color="auto"/>
            <w:left w:val="none" w:sz="0" w:space="0" w:color="auto"/>
            <w:bottom w:val="none" w:sz="0" w:space="0" w:color="auto"/>
            <w:right w:val="none" w:sz="0" w:space="0" w:color="auto"/>
          </w:divBdr>
        </w:div>
        <w:div w:id="71585987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9530215">
      <w:bodyDiv w:val="1"/>
      <w:marLeft w:val="0"/>
      <w:marRight w:val="0"/>
      <w:marTop w:val="0"/>
      <w:marBottom w:val="0"/>
      <w:divBdr>
        <w:top w:val="none" w:sz="0" w:space="0" w:color="auto"/>
        <w:left w:val="none" w:sz="0" w:space="0" w:color="auto"/>
        <w:bottom w:val="none" w:sz="0" w:space="0" w:color="auto"/>
        <w:right w:val="none" w:sz="0" w:space="0" w:color="auto"/>
      </w:divBdr>
      <w:divsChild>
        <w:div w:id="617372810">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48</Pages>
  <Words>8362</Words>
  <Characters>52683</Characters>
  <Application>Microsoft Office Word</Application>
  <DocSecurity>0</DocSecurity>
  <Lines>439</Lines>
  <Paragraphs>121</Paragraphs>
  <ScaleCrop>false</ScaleCrop>
  <HeadingPairs>
    <vt:vector size="4" baseType="variant">
      <vt:variant>
        <vt:lpstr>Titel</vt:lpstr>
      </vt:variant>
      <vt:variant>
        <vt:i4>1</vt:i4>
      </vt:variant>
      <vt:variant>
        <vt:lpstr>Überschriften</vt:lpstr>
      </vt:variant>
      <vt:variant>
        <vt:i4>38</vt:i4>
      </vt:variant>
    </vt:vector>
  </HeadingPairs>
  <TitlesOfParts>
    <vt:vector size="39" baseType="lpstr">
      <vt:lpstr>Biographie, Schriften, Briefe</vt:lpstr>
      <vt:lpstr>Karfreitag 2022 - Lieder</vt:lpstr>
      <vt:lpstr>Vorwort</vt:lpstr>
      <vt:lpstr>Bapzien, Michael – Kommt her und schaut, kommt, laßt uns doch von Herzen</vt:lpstr>
      <vt:lpstr>Breithaupt, Joachim Justus – Jesus Christus, Gottes Lamm</vt:lpstr>
      <vt:lpstr>Fischer, Christoph – Wir danken dir, Herr Jesu Christ</vt:lpstr>
      <vt:lpstr>Frank, Salomo – Es ist vollbracht</vt:lpstr>
      <vt:lpstr>Frank, Salomo – So ruhest du</vt:lpstr>
      <vt:lpstr>Gerhardt, Paul – O Welt, sieh hier dein Leben</vt:lpstr>
      <vt:lpstr>Helmbold. Ludwig – Im Garten leidet Jesus Not</vt:lpstr>
      <vt:lpstr>Hermann, Nikolaus – O heiligs Kreuz, daran Christus starb</vt:lpstr>
      <vt:lpstr>Hermann, Nikolaus – Vom Karfreitag, Sabbath und Ostertag.</vt:lpstr>
      <vt:lpstr>Klepper, Jochen – Siehe, das ist Gottes Lamm</vt:lpstr>
      <vt:lpstr>Klesel, Abraham – Seele, mach dich eilig auf</vt:lpstr>
      <vt:lpstr>Laurenti, L. – Fließt, ihr Augen, fließt von Tränen</vt:lpstr>
      <vt:lpstr>Olearius, Johann – Fürwahr der Herr trug selbst</vt:lpstr>
      <vt:lpstr>Pfeil, Christian Karl Ludwig von – Lamm Gottes, wohin eilest du (Die Karwoche)</vt:lpstr>
      <vt:lpstr>Scheffler, Johann – Ich danke dir für deinen Tod</vt:lpstr>
      <vt:lpstr>Schmolck, Benjamin – Mein Jesus stirbt, was soll ich leben?</vt:lpstr>
      <vt:lpstr>Schmolck, Benjamin – Seele, geh auf Golgatha</vt:lpstr>
      <vt:lpstr>Schmolck, Benjamin – Seht, welch ein Mensch ist das!</vt:lpstr>
      <vt:lpstr>Selneccer, Nikolaus – Also sterb ich, o Mensch für dich,</vt:lpstr>
      <vt:lpstr>Selneccer, Nikolaus – Wir danken dir für deinen Tod,</vt:lpstr>
      <vt:lpstr>Spangenberg, Johannes – Ein Dankliedlein für das Leiden Christi.</vt:lpstr>
      <vt:lpstr>Speratus, Paul – Eyn gesang auß der klaren Prophecey Isaie, vom leyden Christi. </vt:lpstr>
      <vt:lpstr>Speratus, Paul – Eyn Lobgesang von der geschicht des leydens und sterbens Christ</vt:lpstr>
      <vt:lpstr>unbekannt – Christus der vns selig macht</vt:lpstr>
      <vt:lpstr>Weiße, Michael – Christus, der uns selig macht</vt:lpstr>
      <vt:lpstr>Weisse, Michael – Christus, der vns selig macht</vt:lpstr>
      <vt:lpstr>Rist, Johann – O Traurigkeit</vt:lpstr>
      <vt:lpstr>Mathesius, Johann – Zwo Lamentationes, d.i. Klagelieder</vt:lpstr>
      <vt:lpstr>Liscovius, Salomon – Da Jesus an dem Kreuze stund</vt:lpstr>
      <vt:lpstr>Gerhardt, Paul – O Haupt voll Blut und Wunden</vt:lpstr>
      <vt:lpstr>Schlagwort: Karfreitag</vt:lpstr>
      <vt:lpstr>Gerhardt, Paul – O Mensch, beweine deine Sünd</vt:lpstr>
      <vt:lpstr>Tech, Nikolaus – O Lamm Gottes, unschuldig</vt:lpstr>
      <vt:lpstr>Quellen:</vt:lpstr>
      <vt:lpstr>Spendenaufruf</vt:lpstr>
      <vt:lpstr>Jung St. Peter zu Straßburg</vt:lpstr>
    </vt:vector>
  </TitlesOfParts>
  <Company>Glaubensstimme.de</Company>
  <LinksUpToDate>false</LinksUpToDate>
  <CharactersWithSpaces>60924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Karfreitag 2022 - Lieder</dc:title>
  <dc:subject/>
  <dc:creator>diverse</dc:creator>
  <cp:keywords>Karfreitag</cp:keywords>
  <dc:description/>
  <cp:lastModifiedBy>webmaster@glaubensstimme.de</cp:lastModifiedBy>
  <cp:revision>2</cp:revision>
  <dcterms:created xsi:type="dcterms:W3CDTF">2022-04-15T08:17:00Z</dcterms:created>
  <dcterms:modified xsi:type="dcterms:W3CDTF">2022-04-15T08:33:00Z</dcterms:modified>
  <dc:language>de</dc:language>
</cp:coreProperties>
</file>